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7" w:rsidRPr="007B7B9E" w:rsidRDefault="00527650" w:rsidP="00280C8D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b/>
          <w:bCs/>
          <w:color w:val="C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C1EAE8" wp14:editId="315D9ACD">
                <wp:simplePos x="0" y="0"/>
                <wp:positionH relativeFrom="column">
                  <wp:posOffset>55245</wp:posOffset>
                </wp:positionH>
                <wp:positionV relativeFrom="paragraph">
                  <wp:posOffset>223520</wp:posOffset>
                </wp:positionV>
                <wp:extent cx="299085" cy="369570"/>
                <wp:effectExtent l="0" t="0" r="0" b="0"/>
                <wp:wrapNone/>
                <wp:docPr id="114" name="pole tekstow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369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27650" w:rsidRDefault="00527650" w:rsidP="00527650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7D7D7D"/>
                                <w:kern w:val="24"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4" o:spid="_x0000_s1026" type="#_x0000_t202" style="position:absolute;left:0;text-align:left;margin-left:4.35pt;margin-top:17.6pt;width:23.55pt;height:29.1pt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" filled="f" stroked="f">
                <v:textbox style="mso-fit-shape-to-text:t">
                  <w:txbxContent>
                    <w:p w:rsidR="00527650" w:rsidRDefault="00527650" w:rsidP="00527650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outline/>
                          <w:color w:val="7D7D7D"/>
                          <w:kern w:val="24"/>
                          <w:sz w:val="36"/>
                          <w:szCs w:val="3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215868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D5B3C93" wp14:editId="302FC5BF">
                <wp:simplePos x="0" y="0"/>
                <wp:positionH relativeFrom="column">
                  <wp:posOffset>22860</wp:posOffset>
                </wp:positionH>
                <wp:positionV relativeFrom="paragraph">
                  <wp:posOffset>478790</wp:posOffset>
                </wp:positionV>
                <wp:extent cx="1391285" cy="2165350"/>
                <wp:effectExtent l="0" t="19050" r="18415" b="25400"/>
                <wp:wrapNone/>
                <wp:docPr id="84" name="Grupa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1285" cy="2165350"/>
                          <a:chOff x="0" y="0"/>
                          <a:chExt cx="1828800" cy="2845614"/>
                        </a:xfrm>
                      </wpg:grpSpPr>
                      <wps:wsp>
                        <wps:cNvPr id="85" name="Siedmiokąt 85"/>
                        <wps:cNvSpPr/>
                        <wps:spPr>
                          <a:xfrm>
                            <a:off x="0" y="1654989"/>
                            <a:ext cx="1828800" cy="1190625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Siedmiokąt 86"/>
                        <wps:cNvSpPr/>
                        <wps:spPr>
                          <a:xfrm>
                            <a:off x="0" y="0"/>
                            <a:ext cx="1828800" cy="1190625"/>
                          </a:xfrm>
                          <a:prstGeom prst="heptagon">
                            <a:avLst/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Łącznik prostoliniowy 87"/>
                        <wps:cNvCnPr/>
                        <wps:spPr>
                          <a:xfrm>
                            <a:off x="0" y="770817"/>
                            <a:ext cx="0" cy="16512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Łącznik prostoliniowy 88"/>
                        <wps:cNvCnPr/>
                        <wps:spPr>
                          <a:xfrm flipH="1">
                            <a:off x="173811" y="234268"/>
                            <a:ext cx="10795" cy="167005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Łącznik prostoliniowy 89"/>
                        <wps:cNvCnPr/>
                        <wps:spPr>
                          <a:xfrm flipH="1">
                            <a:off x="910621" y="0"/>
                            <a:ext cx="7557" cy="1654989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Łącznik prostoliniowy 90"/>
                        <wps:cNvCnPr/>
                        <wps:spPr>
                          <a:xfrm>
                            <a:off x="1643653" y="234268"/>
                            <a:ext cx="3778" cy="1670050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Łącznik prostoliniowy 91"/>
                        <wps:cNvCnPr/>
                        <wps:spPr>
                          <a:xfrm>
                            <a:off x="1828800" y="770817"/>
                            <a:ext cx="0" cy="1651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Łącznik prostoliniowy 92"/>
                        <wps:cNvCnPr/>
                        <wps:spPr>
                          <a:xfrm>
                            <a:off x="506320" y="1190232"/>
                            <a:ext cx="3779" cy="165498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Łącznik prostoliniowy 93"/>
                        <wps:cNvCnPr/>
                        <wps:spPr>
                          <a:xfrm flipH="1">
                            <a:off x="1314922" y="1190232"/>
                            <a:ext cx="3779" cy="165538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84" o:spid="_x0000_s1026" style="position:absolute;margin-left:1.8pt;margin-top:37.7pt;width:109.55pt;height:170.5pt;z-index:251706368;mso-width-relative:margin;mso-height-relative:margin" coordsize="18288,28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">
                <v:shape id="Siedmiokąt 85" o:spid="_x0000_s1027" style="position:absolute;top:16549;width:18288;height:11907;visibility:visible;mso-wrap-style:square;v-text-anchor:middle" coordsize="1828800,119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l+MMA&#10;AADbAAAADwAAAGRycy9kb3ducmV2LnhtbESPQYvCMBSE78L+h/AWvNlUQZFqFHFX8OBhrcKyt2fz&#10;bIvNS2mirfvrjSB4HGbmG2a+7EwlbtS40rKCYRSDIM6sLjlXcDxsBlMQziNrrCyTgjs5WC4+enNM&#10;tG15T7fU5yJA2CWooPC+TqR0WUEGXWRr4uCdbWPQB9nkUjfYBrip5CiOJ9JgyWGhwJrWBWWX9GoU&#10;8OmvW339/ujye8f/1T1uRy7Nlep/dqsZCE+df4df7a1WMB3D80v4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Tl+MMAAADbAAAADwAAAAAAAAAAAAAAAACYAgAAZHJzL2Rv&#10;d25yZXYueG1sUEsFBgAAAAAEAAQA9QAAAIgDAAAAAA==&#10;" path="m-5,765699l181107,235819,914400,r733293,235819l1828805,765699r-507461,424932l507456,1190631,-5,765699xe" fillcolor="white [3201]" strokecolor="#4bacc6 [3208]" strokeweight="2pt">
                  <v:path arrowok="t" o:connecttype="custom" o:connectlocs="-5,765699;181107,235819;914400,0;1647693,235819;1828805,765699;1321344,1190631;507456,1190631;-5,765699" o:connectangles="0,0,0,0,0,0,0,0"/>
                </v:shape>
                <v:shape id="Siedmiokąt 86" o:spid="_x0000_s1028" style="position:absolute;width:18288;height:11906;visibility:visible;mso-wrap-style:square;v-text-anchor:middle" coordsize="1828800,119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Z7j8QA&#10;AADbAAAADwAAAGRycy9kb3ducmV2LnhtbESPQWvCQBSE74X+h+UVvNVNPUhI3QSxLXjwoLFQentm&#10;n0kw+zZkV5P4611B8DjMzDfMIhtMIy7Uudqygo9pBIK4sLrmUsHv/uc9BuE8ssbGMikYyUGWvr4s&#10;MNG25x1dcl+KAGGXoILK+zaR0hUVGXRT2xIH72g7gz7IrpS6wz7ATSNnUTSXBmsOCxW2tKqoOOVn&#10;o4AP/8Py62+r6+8NX5sx6mcuL5WavA3LTxCeBv8MP9prrSCew/1L+A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2e4/EAAAA2wAAAA8AAAAAAAAAAAAAAAAAmAIAAGRycy9k&#10;b3ducmV2LnhtbFBLBQYAAAAABAAEAPUAAACJAwAAAAA=&#10;" path="m-5,765699l181107,235819,914400,r733293,235819l1828805,765699r-507461,424932l507456,1190631,-5,765699xe" fillcolor="white [3201]" strokecolor="#4bacc6 [3208]" strokeweight="2pt">
                  <v:path arrowok="t" o:connecttype="custom" o:connectlocs="-5,765699;181107,235819;914400,0;1647693,235819;1828805,765699;1321344,1190631;507456,1190631;-5,765699" o:connectangles="0,0,0,0,0,0,0,0"/>
                </v:shape>
                <v:line id="Łącznik prostoliniowy 87" o:spid="_x0000_s1029" style="position:absolute;visibility:visible;mso-wrap-style:square" from="0,7708" to="0,24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YgacUAAADbAAAADwAAAGRycy9kb3ducmV2LnhtbESPQWvCQBSE7wX/w/KEXkrdtEgMqatI&#10;i9DmIsai10f2NQlm36bZNYn/vlsQPA4z8w2zXI+mET11rras4GUWgSAurK65VPB92D4nIJxH1thY&#10;JgVXcrBeTR6WmGo78J763JciQNilqKDyvk2ldEVFBt3MtsTB+7GdQR9kV0rd4RDgppGvURRLgzWH&#10;hQpbeq+oOOcXo2D3sbXXWM6fsqxenL6yuYkvv0elHqfj5g2Ep9Hfw7f2p1aQLOD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MYgacUAAADbAAAADwAAAAAAAAAA&#10;AAAAAAChAgAAZHJzL2Rvd25yZXYueG1sUEsFBgAAAAAEAAQA+QAAAJMDAAAAAA==&#10;" strokecolor="#00b0f0" strokeweight="1pt"/>
                <v:line id="Łącznik prostoliniowy 88" o:spid="_x0000_s1030" style="position:absolute;flip:x;visibility:visible;mso-wrap-style:square" from="1738,2342" to="1846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dVxb8AAADbAAAADwAAAGRycy9kb3ducmV2LnhtbERPTYvCMBC9C/6HMMLeNFVBpBpFBEXF&#10;i90VPA7J2BabSWmidv315iB4fLzv+bK1lXhQ40vHCoaDBASxdqbkXMHf76Y/BeEDssHKMSn4Jw/L&#10;Rbczx9S4J5/okYVcxBD2KSooQqhTKb0uyKIfuJo4clfXWAwRNrk0DT5juK3kKEkm0mLJsaHAmtYF&#10;6Vt2twr2h9Ve60lyuuTn1zZrx0e8lF6pn167moEI1Iav+OPeGQXTODZ+iT9AL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GdVxb8AAADbAAAADwAAAAAAAAAAAAAAAACh&#10;AgAAZHJzL2Rvd25yZXYueG1sUEsFBgAAAAAEAAQA+QAAAI0DAAAAAA=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89" o:spid="_x0000_s1031" style="position:absolute;flip:x;visibility:visible;mso-wrap-style:square" from="9106,0" to="9181,16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vwXsMAAADbAAAADwAAAGRycy9kb3ducmV2LnhtbESPQYvCMBSE74L/ITzBm6YqiHaNIoKi&#10;she7Lnh8JG/bss1LaaJWf/1GEPY4zMw3zGLV2krcqPGlYwWjYQKCWDtTcq7g/LUdzED4gGywckwK&#10;HuRhtex2Fpgad+cT3bKQiwhhn6KCIoQ6ldLrgiz6oauJo/fjGoshyiaXpsF7hNtKjpNkKi2WHBcK&#10;rGlTkP7NrlbB4bg+aD1NTpf8+7nL2sknXkqvVL/Xrj9ABGrDf/jd3hsFszm8vs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r8F7DAAAA2wAAAA8AAAAAAAAAAAAA&#10;AAAAoQIAAGRycy9kb3ducmV2LnhtbFBLBQYAAAAABAAEAPkAAACRAwAAAAA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90" o:spid="_x0000_s1032" style="position:absolute;visibility:visible;mso-wrap-style:square" from="16436,2342" to="16474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kQacIAAADbAAAADwAAAGRycy9kb3ducmV2LnhtbERPy2rCQBTdF/yH4QpuSjOJi1Kjo4il&#10;EBcufBWXt5mbB83cCZlJjH/fWQhdHs57tRlNIwbqXG1ZQRLFIIhzq2suFVzOX28fIJxH1thYJgUP&#10;crBZT15WmGp75yMNJ1+KEMIuRQWV920qpcsrMugi2xIHrrCdQR9gV0rd4T2Em0bO4/hdGqw5NFTY&#10;0q6i/PfUGwWHfp9cz2SH5PWA7Xd2K/Dnc1BqNh23SxCeRv8vfrozrWAR1ocv4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pkQacIAAADbAAAADwAAAAAAAAAAAAAA&#10;AAChAgAAZHJzL2Rvd25yZXYueG1sUEsFBgAAAAAEAAQA+QAAAJADAAAAAA==&#10;" strokecolor="#4bacc6 [3208]" strokeweight="1pt">
                  <v:stroke dashstyle="dash"/>
                  <v:shadow on="t" color="black" opacity="24903f" origin=",.5" offset="0,.55556mm"/>
                </v:line>
                <v:line id="Łącznik prostoliniowy 91" o:spid="_x0000_s1033" style="position:absolute;visibility:visible;mso-wrap-style:square" from="18288,7708" to="18288,24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qLW8UAAADbAAAADwAAAGRycy9kb3ducmV2LnhtbESPQWvCQBSE74X+h+UVeim6sUjaxmyk&#10;KILmIk2lXh/ZZxLMvk2zq8Z/7wqFHoeZ+YZJ54NpxZl611hWMBlHIIhLqxuuFOy+V6N3EM4ja2wt&#10;k4IrOZhnjw8pJtpe+IvOha9EgLBLUEHtfZdI6cqaDLqx7YiDd7C9QR9kX0nd4yXATStfoyiWBhsO&#10;CzV2tKipPBYno2C7XNlrLKcved687Tf51MSn3x+lnp+GzxkIT4P/D/+111rBxwTuX8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qLW8UAAADbAAAADwAAAAAAAAAA&#10;AAAAAAChAgAAZHJzL2Rvd25yZXYueG1sUEsFBgAAAAAEAAQA+QAAAJMDAAAAAA==&#10;" strokecolor="#00b0f0" strokeweight="1pt"/>
                <v:line id="Łącznik prostoliniowy 92" o:spid="_x0000_s1034" style="position:absolute;visibility:visible;mso-wrap-style:square" from="5063,11902" to="5100,28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gVLMQAAADbAAAADwAAAGRycy9kb3ducmV2LnhtbESPQWvCQBSE7wX/w/IEL6KbiqQaXaVU&#10;BM1FqqLXR/aZBLNv0+yq8d93C0KPw8x8w8yXranEnRpXWlbwPoxAEGdWl5wrOB7WgwkI55E1VpZJ&#10;wZMcLBedtzkm2j74m+57n4sAYZeggsL7OpHSZQUZdENbEwfvYhuDPsgml7rBR4CbSo6iKJYGSw4L&#10;Bdb0VVB23d+Mgt1qbZ+xHPfTtPw4b9OxiW8/J6V63fZzBsJT6//Dr/ZGK5iO4O9L+AF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aBUsxAAAANsAAAAPAAAAAAAAAAAA&#10;AAAAAKECAABkcnMvZG93bnJldi54bWxQSwUGAAAAAAQABAD5AAAAkgMAAAAA&#10;" strokecolor="#00b0f0" strokeweight="1pt"/>
                <v:line id="Łącznik prostoliniowy 93" o:spid="_x0000_s1035" style="position:absolute;flip:x;visibility:visible;mso-wrap-style:square" from="13149,11902" to="13187,28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+JZMMAAADbAAAADwAAAGRycy9kb3ducmV2LnhtbESPT4vCMBTE7wt+h/AEL6KpLopWo8iC&#10;sIcF/4LXR/Nsq81LabI2fvuNIOxxmJnfMMt1MJV4UONKywpGwwQEcWZ1ybmC82k7mIFwHlljZZkU&#10;PMnBetX5WGKqbcsHehx9LiKEXYoKCu/rVEqXFWTQDW1NHL2rbQz6KJtc6gbbCDeVHCfJVBosOS4U&#10;WNNXQdn9+GsU3PaXSVuFU+jv9vPJ+G787fmjlep1w2YBwlPw/+F3+1srmH/C60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/iWTDAAAA2wAAAA8AAAAAAAAAAAAA&#10;AAAAoQIAAGRycy9kb3ducmV2LnhtbFBLBQYAAAAABAAEAPkAAACRAwAAAAA=&#10;" strokecolor="#00b0f0" strokeweight="1pt"/>
              </v:group>
            </w:pict>
          </mc:Fallback>
        </mc:AlternateContent>
      </w:r>
      <w:r w:rsidR="003105C4">
        <w:rPr>
          <w:b/>
          <w:bCs/>
          <w:color w:val="C00000"/>
          <w:sz w:val="44"/>
          <w:szCs w:val="36"/>
        </w:rPr>
        <w:t xml:space="preserve">Połącz </w:t>
      </w:r>
      <w:r w:rsidR="0029581D" w:rsidRPr="007B7B9E">
        <w:rPr>
          <w:b/>
          <w:bCs/>
          <w:color w:val="C00000"/>
          <w:sz w:val="44"/>
          <w:szCs w:val="36"/>
        </w:rPr>
        <w:t>graniastosłup</w:t>
      </w:r>
      <w:r w:rsidR="003105C4">
        <w:rPr>
          <w:b/>
          <w:bCs/>
          <w:color w:val="C00000"/>
          <w:sz w:val="44"/>
          <w:szCs w:val="36"/>
        </w:rPr>
        <w:t>y z ich cechami</w:t>
      </w:r>
    </w:p>
    <w:p w:rsidR="00941317" w:rsidRPr="0029581D" w:rsidRDefault="00941317" w:rsidP="0029581D">
      <w:pPr>
        <w:ind w:left="1866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AC79E1" w:rsidRPr="00A966BE" w:rsidRDefault="00527650" w:rsidP="00AC79E1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96ACD7" wp14:editId="0971828F">
                <wp:simplePos x="0" y="0"/>
                <wp:positionH relativeFrom="column">
                  <wp:posOffset>2008133</wp:posOffset>
                </wp:positionH>
                <wp:positionV relativeFrom="paragraph">
                  <wp:posOffset>727857</wp:posOffset>
                </wp:positionV>
                <wp:extent cx="299085" cy="370191"/>
                <wp:effectExtent l="0" t="0" r="0" b="0"/>
                <wp:wrapNone/>
                <wp:docPr id="113" name="pole tekstow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3701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27650" w:rsidRDefault="00527650" w:rsidP="00527650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7D7D7D"/>
                                <w:kern w:val="24"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58.1pt;margin-top:57.3pt;width:23.55pt;height:29.15pt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" filled="f" stroked="f">
                <v:textbox style="mso-fit-shape-to-text:t">
                  <w:txbxContent>
                    <w:p w:rsidR="00527650" w:rsidRDefault="00527650" w:rsidP="00527650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outline/>
                          <w:color w:val="7D7D7D"/>
                          <w:kern w:val="24"/>
                          <w:sz w:val="36"/>
                          <w:szCs w:val="3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60DBE7" wp14:editId="09E1142C">
                <wp:simplePos x="0" y="0"/>
                <wp:positionH relativeFrom="column">
                  <wp:posOffset>61791</wp:posOffset>
                </wp:positionH>
                <wp:positionV relativeFrom="paragraph">
                  <wp:posOffset>2346325</wp:posOffset>
                </wp:positionV>
                <wp:extent cx="299085" cy="370191"/>
                <wp:effectExtent l="0" t="0" r="0" b="0"/>
                <wp:wrapNone/>
                <wp:docPr id="112" name="pole tekstow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3701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27650" w:rsidRDefault="00527650" w:rsidP="00527650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7D7D7D"/>
                                <w:kern w:val="24"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4.85pt;margin-top:184.75pt;width:23.55pt;height:29.15pt;z-index:251719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" filled="f" stroked="f">
                <v:textbox style="mso-fit-shape-to-text:t">
                  <w:txbxContent>
                    <w:p w:rsidR="00527650" w:rsidRDefault="00527650" w:rsidP="00527650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outline/>
                          <w:color w:val="7D7D7D"/>
                          <w:kern w:val="24"/>
                          <w:sz w:val="36"/>
                          <w:szCs w:val="3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6A215CB" wp14:editId="232ADE58">
                <wp:simplePos x="0" y="0"/>
                <wp:positionH relativeFrom="column">
                  <wp:posOffset>2307218</wp:posOffset>
                </wp:positionH>
                <wp:positionV relativeFrom="paragraph">
                  <wp:posOffset>3853690</wp:posOffset>
                </wp:positionV>
                <wp:extent cx="299085" cy="370191"/>
                <wp:effectExtent l="0" t="0" r="0" b="0"/>
                <wp:wrapNone/>
                <wp:docPr id="111" name="pole tekstow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3701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27650" w:rsidRDefault="00527650" w:rsidP="00527650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7D7D7D"/>
                                <w:kern w:val="24"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81.65pt;margin-top:303.45pt;width:23.55pt;height:29.15pt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" filled="f" stroked="f">
                <v:textbox style="mso-fit-shape-to-text:t">
                  <w:txbxContent>
                    <w:p w:rsidR="00527650" w:rsidRDefault="00527650" w:rsidP="00527650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outline/>
                          <w:color w:val="7D7D7D"/>
                          <w:kern w:val="24"/>
                          <w:sz w:val="36"/>
                          <w:szCs w:val="3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56F338" wp14:editId="19BD92BF">
                <wp:simplePos x="0" y="0"/>
                <wp:positionH relativeFrom="column">
                  <wp:posOffset>360876</wp:posOffset>
                </wp:positionH>
                <wp:positionV relativeFrom="paragraph">
                  <wp:posOffset>5370071</wp:posOffset>
                </wp:positionV>
                <wp:extent cx="299085" cy="370191"/>
                <wp:effectExtent l="0" t="0" r="0" b="0"/>
                <wp:wrapNone/>
                <wp:docPr id="110" name="pole tekstow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3701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27650" w:rsidRDefault="00527650" w:rsidP="00527650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outline/>
                                <w:color w:val="7D7D7D"/>
                                <w:kern w:val="24"/>
                                <w:sz w:val="36"/>
                                <w:szCs w:val="3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7C7C7C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8.4pt;margin-top:422.85pt;width:23.55pt;height:29.15pt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" filled="f" stroked="f">
                <v:textbox style="mso-fit-shape-to-text:t">
                  <w:txbxContent>
                    <w:p w:rsidR="00527650" w:rsidRDefault="00527650" w:rsidP="00527650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outline/>
                          <w:color w:val="7D7D7D"/>
                          <w:kern w:val="24"/>
                          <w:sz w:val="36"/>
                          <w:szCs w:val="3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7C7C7C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9DF47DD" wp14:editId="35D4D329">
                <wp:simplePos x="0" y="0"/>
                <wp:positionH relativeFrom="column">
                  <wp:posOffset>-55245</wp:posOffset>
                </wp:positionH>
                <wp:positionV relativeFrom="paragraph">
                  <wp:posOffset>5758180</wp:posOffset>
                </wp:positionV>
                <wp:extent cx="1359535" cy="1644015"/>
                <wp:effectExtent l="0" t="0" r="31115" b="32385"/>
                <wp:wrapNone/>
                <wp:docPr id="62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9535" cy="1644015"/>
                          <a:chOff x="0" y="0"/>
                          <a:chExt cx="2696817" cy="3260725"/>
                        </a:xfrm>
                      </wpg:grpSpPr>
                      <wps:wsp>
                        <wps:cNvPr id="63" name="Line 12"/>
                        <wps:cNvCnPr/>
                        <wps:spPr bwMode="auto">
                          <a:xfrm flipH="1">
                            <a:off x="1876425" y="381000"/>
                            <a:ext cx="820392" cy="7672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3"/>
                        <wps:cNvCnPr/>
                        <wps:spPr bwMode="auto">
                          <a:xfrm>
                            <a:off x="0" y="381000"/>
                            <a:ext cx="703193" cy="7672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5" name="Group 1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95575" cy="3260725"/>
                            <a:chOff x="6160" y="5493"/>
                            <a:chExt cx="2530" cy="3060"/>
                          </a:xfrm>
                        </wpg:grpSpPr>
                        <wps:wsp>
                          <wps:cNvPr id="66" name="Line 15"/>
                          <wps:cNvCnPr/>
                          <wps:spPr bwMode="auto">
                            <a:xfrm>
                              <a:off x="8030" y="7473"/>
                              <a:ext cx="66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16"/>
                          <wps:cNvCnPr/>
                          <wps:spPr bwMode="auto">
                            <a:xfrm flipH="1">
                              <a:off x="6160" y="5493"/>
                              <a:ext cx="77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0" y="5493"/>
                              <a:ext cx="1100" cy="198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70C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Line 18"/>
                          <wps:cNvCnPr/>
                          <wps:spPr bwMode="auto">
                            <a:xfrm>
                              <a:off x="8690" y="5853"/>
                              <a:ext cx="0" cy="198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70C0"/>
                              </a:solidFill>
                              <a:headEnd/>
                              <a:tailEnd/>
                            </a:ln>
                            <a:effectLst/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Line 19"/>
                          <wps:cNvCnPr/>
                          <wps:spPr bwMode="auto">
                            <a:xfrm>
                              <a:off x="6160" y="5853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0"/>
                          <wps:cNvCnPr/>
                          <wps:spPr bwMode="auto">
                            <a:xfrm>
                              <a:off x="6160" y="7833"/>
                              <a:ext cx="66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1"/>
                          <wps:cNvCnPr/>
                          <wps:spPr bwMode="auto">
                            <a:xfrm flipV="1">
                              <a:off x="7920" y="7833"/>
                              <a:ext cx="77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20" y="6573"/>
                              <a:ext cx="1100" cy="19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Line 23"/>
                          <wps:cNvCnPr/>
                          <wps:spPr bwMode="auto">
                            <a:xfrm flipV="1">
                              <a:off x="6160" y="7473"/>
                              <a:ext cx="77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4"/>
                          <wps:cNvCnPr/>
                          <wps:spPr bwMode="auto">
                            <a:xfrm flipH="1" flipV="1">
                              <a:off x="8030" y="5493"/>
                              <a:ext cx="660" cy="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25"/>
                          <wps:cNvCnPr/>
                          <wps:spPr bwMode="auto">
                            <a:xfrm flipH="1" flipV="1">
                              <a:off x="6930" y="5493"/>
                              <a:ext cx="11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62" o:spid="_x0000_s1026" style="position:absolute;margin-left:-4.35pt;margin-top:453.4pt;width:107.05pt;height:129.45pt;z-index:251702272;mso-width-relative:margin;mso-height-relative:margin" coordsize="26968,32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">
                <v:line id="Line 12" o:spid="_x0000_s1027" style="position:absolute;flip:x;visibility:visible;mso-wrap-style:square" from="18764,3810" to="26968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+8W8MAAADbAAAADwAAAGRycy9kb3ducmV2LnhtbESPwWrDMBBE74H+g9hCb7FclyTFiRJK&#10;S6HkEmyXnBdpY5taK2Optvv3VSCQ4zAzb5jdYbadGGnwrWMFz0kKglg703Kt4Lv6XL6C8AHZYOeY&#10;FPyRh8P+YbHD3LiJCxrLUIsIYZ+jgiaEPpfS64Ys+sT1xNG7uMFiiHKopRlwinDbySxN19Jiy3Gh&#10;wZ7eG9I/5a9VUJ1LrYts+uhOusDN+ejlqtRKPT3Ob1sQgeZwD9/aX0bB+gWuX+IPkP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PvFvDAAAA2wAAAA8AAAAAAAAAAAAA&#10;AAAAoQIAAGRycy9kb3ducmV2LnhtbFBLBQYAAAAABAAEAPkAAACRAwAAAAA=&#10;" strokecolor="#0070c0" strokeweight="1.5pt"/>
                <v:line id="Line 13" o:spid="_x0000_s1028" style="position:absolute;visibility:visible;mso-wrap-style:square" from="0,3810" to="7031,11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ELp8QAAADbAAAADwAAAGRycy9kb3ducmV2LnhtbESPQWvCQBSE7wX/w/IEb3UTFZHUVYJY&#10;sNBL1IO9PbKvSWr2bdjdmvTfdwXB4zAz3zDr7WBacSPnG8sK0mkCgri0uuFKwfn0/roC4QOyxtYy&#10;KfgjD9vN6GWNmbY9F3Q7hkpECPsMFdQhdJmUvqzJoJ/ajjh639YZDFG6SmqHfYSbVs6SZCkNNhwX&#10;auxoV1N5Pf4aBfOv3u2v/HP5kEVa5OluNc+7T6Um4yF/AxFoCM/wo33QCpYLuH+JP0B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QQunxAAAANsAAAAPAAAAAAAAAAAA&#10;AAAAAKECAABkcnMvZG93bnJldi54bWxQSwUGAAAAAAQABAD5AAAAkgMAAAAA&#10;" strokecolor="#0070c0" strokeweight="1.5pt"/>
                <v:group id="Group 14" o:spid="_x0000_s1029" style="position:absolute;width:26955;height:32607" coordorigin="6160,5493" coordsize="2530,3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line id="Line 15" o:spid="_x0000_s1030" style="position:absolute;visibility:visible;mso-wrap-style:square" from="8030,747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K0kMIAAADbAAAADwAAAGRycy9kb3ducmV2LnhtbESPQWsCMRSE74X+h/AKvdWsCmtZjaKi&#10;uDfRFnp9bJ67i8nLkkTd/nsjCB6HmfmGmS16a8SVfGgdKxgOMhDEldMt1wp+f7Zf3yBCRNZoHJOC&#10;fwqwmL+/zbDQ7sYHuh5jLRKEQ4EKmhi7QspQNWQxDFxHnLyT8xZjkr6W2uMtwa2RoyzLpcWW00KD&#10;Ha0bqs7Hi1WwGU92o33p/sblzu59XA03xhmlPj/65RREpD6+ws92qRXkOTy+p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K0kMIAAADbAAAADwAAAAAAAAAAAAAA&#10;AAChAgAAZHJzL2Rvd25yZXYueG1sUEsFBgAAAAAEAAQA+QAAAJADAAAAAA==&#10;" strokecolor="#0070c0" strokeweight="1.5pt">
                    <v:stroke dashstyle="dash"/>
                  </v:line>
                  <v:line id="Line 16" o:spid="_x0000_s1031" style="position:absolute;flip:x;visibility:visible;mso-wrap-style:square" from="6160,5493" to="693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S6WMIAAADbAAAADwAAAGRycy9kb3ducmV2LnhtbESPwWrDMBBE74X+g9hCbrXcQJzgRAkl&#10;oRB6KXaCz4u0sU2slbFU2/n7qlDocZiZN8zuMNtOjDT41rGCtyQFQaydablWcL18vG5A+IBssHNM&#10;Ch7k4bB/ftphbtzEBY1lqEWEsM9RQRNCn0vpdUMWfeJ64ujd3GAxRDnU0gw4Rbjt5DJNM2mx5bjQ&#10;YE/HhvS9/LYKLlWpdbGcTt2XLnBdfXq5KrVSi5f5fQsi0Bz+w3/ts1GQreH3S/w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S6WMIAAADbAAAADwAAAAAAAAAAAAAA&#10;AAChAgAAZHJzL2Rvd25yZXYueG1sUEsFBgAAAAAEAAQA+QAAAJADAAAAAA==&#10;" strokecolor="#0070c0" strokeweight="1.5pt"/>
                  <v:rect id="Rectangle 17" o:spid="_x0000_s1032" style="position:absolute;left:6930;top:549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9Lr8A&#10;AADbAAAADwAAAGRycy9kb3ducmV2LnhtbERPzYrCMBC+C75DGMGbputBlmqUZVnRQ13ctg8wNNOm&#10;2ExKE7W+vTksePz4/rf70XbiToNvHSv4WCYgiCunW24UlMVh8QnCB2SNnWNS8CQP+910ssVUuwf/&#10;0T0PjYgh7FNUYELoUyl9ZciiX7qeOHK1GyyGCIdG6gEfMdx2cpUka2mx5dhgsKdvQ9U1v1kFeV2W&#10;+a9x2eWZFefamp9jhlel5rPxawMi0Bje4n/3SStYx7HxS/wBcvc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PD0uvwAAANsAAAAPAAAAAAAAAAAAAAAAAJgCAABkcnMvZG93bnJl&#10;di54bWxQSwUGAAAAAAQABAD1AAAAhAMAAAAA&#10;" filled="f" strokecolor="#0070c0" strokeweight="1pt">
                    <v:stroke dashstyle="dash"/>
                  </v:rect>
                  <v:line id="Line 18" o:spid="_x0000_s1033" style="position:absolute;visibility:visible;mso-wrap-style:square" from="8690,5853" to="869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CkOcQAAADbAAAADwAAAGRycy9kb3ducmV2LnhtbESPQWvCQBSE7wX/w/IKvdVNFERTVwmi&#10;0IKXqIf29si+JqnZt2F3a+K/dwXB4zAz3zDL9WBacSHnG8sK0nECgri0uuFKwem4e5+D8AFZY2uZ&#10;FFzJw3o1ellipm3PBV0OoRIRwj5DBXUIXSalL2sy6Me2I47er3UGQ5SuktphH+GmlZMkmUmDDceF&#10;Gjva1FSeD/9GwfSnd9sz/31/ySIt8nQzn+bdXqm31yH/ABFoCM/wo/2pFcwWcP8Sf4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QKQ5xAAAANsAAAAPAAAAAAAAAAAA&#10;AAAAAKECAABkcnMvZG93bnJldi54bWxQSwUGAAAAAAQABAD5AAAAkgMAAAAA&#10;" strokecolor="#0070c0" strokeweight="1.5pt"/>
                  <v:line id="Line 19" o:spid="_x0000_s1034" style="position:absolute;visibility:visible;mso-wrap-style:square" from="6160,5853" to="616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ObecIAAADbAAAADwAAAGRycy9kb3ducmV2LnhtbERPPWvDMBDdC/kP4gLdGtkNtMaNbExo&#10;oYUsTjKk22FdbCfWyUhq7P77aCh0fLzvTTmbQdzI+d6ygnSVgCBurO65VXA8fDxlIHxA1jhYJgW/&#10;5KEsFg8bzLWduKbbPrQihrDPUUEXwphL6ZuODPqVHYkjd7bOYIjQtVI7nGK4GeRzkrxIgz3Hhg5H&#10;2nbUXPc/RsH6e3LvV76cvmSd1lW6zdbVuFPqcTlXbyACzeFf/Of+1Ape4/r4Jf4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qObecIAAADbAAAADwAAAAAAAAAAAAAA&#10;AAChAgAAZHJzL2Rvd25yZXYueG1sUEsFBgAAAAAEAAQA+QAAAJADAAAAAA==&#10;" strokecolor="#0070c0" strokeweight="1.5pt"/>
                  <v:line id="Line 20" o:spid="_x0000_s1035" style="position:absolute;visibility:visible;mso-wrap-style:square" from="6160,7833" to="682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8+4sQAAADbAAAADwAAAGRycy9kb3ducmV2LnhtbESPQWvCQBSE7wX/w/IEb3WTCq1EVwli&#10;QaGX2B709sg+k2j2bdhdTfz3bqHQ4zAz3zDL9WBacSfnG8sK0mkCgri0uuFKwc/35+schA/IGlvL&#10;pOBBHtar0csSM217Luh+CJWIEPYZKqhD6DIpfVmTQT+1HXH0ztYZDFG6SmqHfYSbVr4lybs02HBc&#10;qLGjTU3l9XAzCman3m2vfDnuZZEWebqZz/LuS6nJeMgXIAIN4T/8195pBR8p/H6JP0C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z7ixAAAANsAAAAPAAAAAAAAAAAA&#10;AAAAAKECAABkcnMvZG93bnJldi54bWxQSwUGAAAAAAQABAD5AAAAkgMAAAAA&#10;" strokecolor="#0070c0" strokeweight="1.5pt"/>
                  <v:line id="Line 21" o:spid="_x0000_s1036" style="position:absolute;flip:y;visibility:visible;mso-wrap-style:square" from="7920,7833" to="8690,8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qPHcIAAADbAAAADwAAAGRycy9kb3ducmV2LnhtbESPwWrDMBBE74H+g9hCb7FcQ+PiRgmh&#10;oVByCbZLzou0tU2slbEU2/37KlDocZiZN8x2v9heTDT6zrGC5yQFQayd6bhR8FV/rF9B+IBssHdM&#10;Cn7Iw373sNpiYdzMJU1VaESEsC9QQRvCUEjpdUsWfeIG4uh9u9FiiHJspBlxjnDbyyxNN9Jix3Gh&#10;xYHeW9LX6mYV1JdK6zKbj/1Zl5hfTl6+VFqpp8fl8AYi0BL+w3/tT6Mgz+D+Jf4A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qPHcIAAADbAAAADwAAAAAAAAAAAAAA&#10;AAChAgAAZHJzL2Rvd25yZXYueG1sUEsFBgAAAAAEAAQA+QAAAJADAAAAAA==&#10;" strokecolor="#0070c0" strokeweight="1.5pt"/>
                  <v:rect id="Rectangle 22" o:spid="_x0000_s1037" style="position:absolute;left:6820;top:6573;width:11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SCKsYA&#10;AADbAAAADwAAAGRycy9kb3ducmV2LnhtbESPzWrDMBCE74W+g9hCb43cBlrjWA7FUJJeUvIDSW6L&#10;tbEdWytjKbH79lWgkOMwM98w6Xw0rbhS72rLCl4nEQjiwuqaSwW77ddLDMJ5ZI2tZVLwSw7m2eND&#10;iom2A6/puvGlCBB2CSqovO8SKV1RkUE3sR1x8E62N+iD7EupexwC3LTyLYrepcGaw0KFHeUVFc3m&#10;YhTsV9/LJv+Rq0V8LodDc9nl4zFS6vlp/JyB8DT6e/i/vdQKPqZw+xJ+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SCKsYAAADbAAAADwAAAAAAAAAAAAAAAACYAgAAZHJz&#10;L2Rvd25yZXYueG1sUEsFBgAAAAAEAAQA9QAAAIsDAAAAAA==&#10;" filled="f" strokecolor="#0070c0" strokeweight="1.5pt"/>
                  <v:line id="Line 23" o:spid="_x0000_s1038" style="position:absolute;flip:y;visibility:visible;mso-wrap-style:square" from="6160,7473" to="6930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l1V8UAAADbAAAADwAAAGRycy9kb3ducmV2LnhtbESPQWvCQBSE74L/YXmFXqRuWkRr6ipF&#10;qIg9NYrk+JJ9TVKzb0N2m8R/7xaEHoeZ+YZZbQZTi45aV1lW8DyNQBDnVldcKDgdP55eQTiPrLG2&#10;TAqu5GCzHo9WGGvb8xd1iS9EgLCLUUHpfRNL6fKSDLqpbYiD921bgz7ItpC6xT7ATS1fomguDVYc&#10;FkpsaFtSfkl+jYJUfybZZLc/bvPlOZN4SPHnapV6fBje30B4Gvx/+N7eawWLGfx9CT9Ar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l1V8UAAADbAAAADwAAAAAAAAAA&#10;AAAAAAChAgAAZHJzL2Rvd25yZXYueG1sUEsFBgAAAAAEAAQA+QAAAJMDAAAAAA==&#10;" strokecolor="#0070c0" strokeweight="1.5pt">
                    <v:stroke dashstyle="dash"/>
                  </v:line>
                  <v:line id="Line 24" o:spid="_x0000_s1039" style="position:absolute;flip:x y;visibility:visible;mso-wrap-style:square" from="8030,5493" to="8690,5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TBycQAAADbAAAADwAAAGRycy9kb3ducmV2LnhtbESPQWvCQBSE74L/YXmCF9GNQq1EV2lF&#10;qadiY9DrI/tMotm3Ibtq+u+7BcHjMDPfMItVaypxp8aVlhWMRxEI4szqknMF6WE7nIFwHlljZZkU&#10;/JKD1bLbWWCs7YN/6J74XAQIuxgVFN7XsZQuK8igG9maOHhn2xj0QTa51A0+AtxUchJFU2mw5LBQ&#10;YE3rgrJrcjMKKPk6bdafabrPL/VxupttB99+rFS/137MQXhq/Sv8bO+0gvc3+P8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JMHJxAAAANsAAAAPAAAAAAAAAAAA&#10;AAAAAKECAABkcnMvZG93bnJldi54bWxQSwUGAAAAAAQABAD5AAAAkgMAAAAA&#10;" strokecolor="#0070c0" strokeweight="1.5pt"/>
                  <v:line id="Line 25" o:spid="_x0000_s1040" style="position:absolute;flip:x y;visibility:visible;mso-wrap-style:square" from="6930,5493" to="8030,5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fvsQAAADbAAAADwAAAGRycy9kb3ducmV2LnhtbESPQWvCQBSE70L/w/IKXqRu9BAlukor&#10;ip5KTYNeH9lnEs2+DdlV47/vFgSPw8x8w8yXnanFjVpXWVYwGkYgiHOrKy4UZL+bjykI55E11pZJ&#10;wYMcLBdvvTkm2t55T7fUFyJA2CWooPS+SaR0eUkG3dA2xME72dagD7ItpG7xHuCmluMoiqXBisNC&#10;iQ2tSsov6dUooHR7XK++suynODeHeDfdDL79SKn+e/c5A+Gp86/ws73TCiYx/H8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l++xAAAANsAAAAPAAAAAAAAAAAA&#10;AAAAAKECAABkcnMvZG93bnJldi54bWxQSwUGAAAAAAQABAD5AAAAkgMAAAAA&#10;" strokecolor="#0070c0" strokeweight="1.5pt"/>
                </v:group>
              </v:group>
            </w:pict>
          </mc:Fallback>
        </mc:AlternateContent>
      </w:r>
      <w:r>
        <w:rPr>
          <w:b/>
          <w:bCs/>
          <w:noProof/>
          <w:color w:val="C00000"/>
          <w:sz w:val="44"/>
          <w:szCs w:val="3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1B78F27" wp14:editId="09FBA04A">
                <wp:simplePos x="0" y="0"/>
                <wp:positionH relativeFrom="column">
                  <wp:posOffset>1452245</wp:posOffset>
                </wp:positionH>
                <wp:positionV relativeFrom="paragraph">
                  <wp:posOffset>3784600</wp:posOffset>
                </wp:positionV>
                <wp:extent cx="1739265" cy="1878965"/>
                <wp:effectExtent l="19050" t="0" r="0" b="26035"/>
                <wp:wrapNone/>
                <wp:docPr id="101" name="Grupa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265" cy="1878965"/>
                          <a:chOff x="0" y="0"/>
                          <a:chExt cx="1739286" cy="1879113"/>
                        </a:xfrm>
                      </wpg:grpSpPr>
                      <wps:wsp>
                        <wps:cNvPr id="9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9286" cy="1879113"/>
                          </a:xfrm>
                          <a:custGeom>
                            <a:avLst/>
                            <a:gdLst>
                              <a:gd name="connsiteX0" fmla="*/ 0 w 1169791"/>
                              <a:gd name="connsiteY0" fmla="*/ 321470 h 1741565"/>
                              <a:gd name="connsiteX1" fmla="*/ 848321 w 1169791"/>
                              <a:gd name="connsiteY1" fmla="*/ 321470 h 1741565"/>
                              <a:gd name="connsiteX2" fmla="*/ 848321 w 1169791"/>
                              <a:gd name="connsiteY2" fmla="*/ 1741565 h 1741565"/>
                              <a:gd name="connsiteX3" fmla="*/ 0 w 1169791"/>
                              <a:gd name="connsiteY3" fmla="*/ 1741565 h 1741565"/>
                              <a:gd name="connsiteX4" fmla="*/ 0 w 1169791"/>
                              <a:gd name="connsiteY4" fmla="*/ 321470 h 1741565"/>
                              <a:gd name="connsiteX0" fmla="*/ 848321 w 1169791"/>
                              <a:gd name="connsiteY0" fmla="*/ 321470 h 1741565"/>
                              <a:gd name="connsiteX1" fmla="*/ 1169791 w 1169791"/>
                              <a:gd name="connsiteY1" fmla="*/ 0 h 1741565"/>
                              <a:gd name="connsiteX2" fmla="*/ 1169791 w 1169791"/>
                              <a:gd name="connsiteY2" fmla="*/ 1420095 h 1741565"/>
                              <a:gd name="connsiteX3" fmla="*/ 848321 w 1169791"/>
                              <a:gd name="connsiteY3" fmla="*/ 1741565 h 1741565"/>
                              <a:gd name="connsiteX4" fmla="*/ 848321 w 1169791"/>
                              <a:gd name="connsiteY4" fmla="*/ 321470 h 1741565"/>
                              <a:gd name="connsiteX0" fmla="*/ 0 w 1169791"/>
                              <a:gd name="connsiteY0" fmla="*/ 321470 h 1741565"/>
                              <a:gd name="connsiteX1" fmla="*/ 321470 w 1169791"/>
                              <a:gd name="connsiteY1" fmla="*/ 0 h 1741565"/>
                              <a:gd name="connsiteX2" fmla="*/ 1169791 w 1169791"/>
                              <a:gd name="connsiteY2" fmla="*/ 0 h 1741565"/>
                              <a:gd name="connsiteX3" fmla="*/ 848321 w 1169791"/>
                              <a:gd name="connsiteY3" fmla="*/ 321470 h 1741565"/>
                              <a:gd name="connsiteX4" fmla="*/ 0 w 1169791"/>
                              <a:gd name="connsiteY4" fmla="*/ 321470 h 1741565"/>
                              <a:gd name="connsiteX0" fmla="*/ 0 w 1169791"/>
                              <a:gd name="connsiteY0" fmla="*/ 321470 h 1741565"/>
                              <a:gd name="connsiteX1" fmla="*/ 321470 w 1169791"/>
                              <a:gd name="connsiteY1" fmla="*/ 0 h 1741565"/>
                              <a:gd name="connsiteX2" fmla="*/ 1169791 w 1169791"/>
                              <a:gd name="connsiteY2" fmla="*/ 0 h 1741565"/>
                              <a:gd name="connsiteX3" fmla="*/ 1169791 w 1169791"/>
                              <a:gd name="connsiteY3" fmla="*/ 1420095 h 1741565"/>
                              <a:gd name="connsiteX4" fmla="*/ 848321 w 1169791"/>
                              <a:gd name="connsiteY4" fmla="*/ 1741565 h 1741565"/>
                              <a:gd name="connsiteX5" fmla="*/ 0 w 1169791"/>
                              <a:gd name="connsiteY5" fmla="*/ 1741565 h 1741565"/>
                              <a:gd name="connsiteX6" fmla="*/ 0 w 1169791"/>
                              <a:gd name="connsiteY6" fmla="*/ 321470 h 1741565"/>
                              <a:gd name="connsiteX7" fmla="*/ 0 w 1169791"/>
                              <a:gd name="connsiteY7" fmla="*/ 321470 h 1741565"/>
                              <a:gd name="connsiteX8" fmla="*/ 848321 w 1169791"/>
                              <a:gd name="connsiteY8" fmla="*/ 321470 h 1741565"/>
                              <a:gd name="connsiteX9" fmla="*/ 1169791 w 1169791"/>
                              <a:gd name="connsiteY9" fmla="*/ 0 h 1741565"/>
                              <a:gd name="connsiteX10" fmla="*/ 848321 w 1169791"/>
                              <a:gd name="connsiteY10" fmla="*/ 321470 h 1741565"/>
                              <a:gd name="connsiteX11" fmla="*/ 848321 w 1169791"/>
                              <a:gd name="connsiteY11" fmla="*/ 1741565 h 1741565"/>
                              <a:gd name="connsiteX0" fmla="*/ 0 w 1322191"/>
                              <a:gd name="connsiteY0" fmla="*/ 321470 h 1741565"/>
                              <a:gd name="connsiteX1" fmla="*/ 848321 w 1322191"/>
                              <a:gd name="connsiteY1" fmla="*/ 321470 h 1741565"/>
                              <a:gd name="connsiteX2" fmla="*/ 848321 w 1322191"/>
                              <a:gd name="connsiteY2" fmla="*/ 1741565 h 1741565"/>
                              <a:gd name="connsiteX3" fmla="*/ 0 w 1322191"/>
                              <a:gd name="connsiteY3" fmla="*/ 1741565 h 1741565"/>
                              <a:gd name="connsiteX4" fmla="*/ 0 w 1322191"/>
                              <a:gd name="connsiteY4" fmla="*/ 321470 h 1741565"/>
                              <a:gd name="connsiteX0" fmla="*/ 848321 w 1322191"/>
                              <a:gd name="connsiteY0" fmla="*/ 321470 h 1741565"/>
                              <a:gd name="connsiteX1" fmla="*/ 1169791 w 1322191"/>
                              <a:gd name="connsiteY1" fmla="*/ 0 h 1741565"/>
                              <a:gd name="connsiteX2" fmla="*/ 1169791 w 1322191"/>
                              <a:gd name="connsiteY2" fmla="*/ 1420095 h 1741565"/>
                              <a:gd name="connsiteX3" fmla="*/ 848321 w 1322191"/>
                              <a:gd name="connsiteY3" fmla="*/ 1741565 h 1741565"/>
                              <a:gd name="connsiteX4" fmla="*/ 848321 w 1322191"/>
                              <a:gd name="connsiteY4" fmla="*/ 321470 h 1741565"/>
                              <a:gd name="connsiteX0" fmla="*/ 0 w 1322191"/>
                              <a:gd name="connsiteY0" fmla="*/ 321470 h 1741565"/>
                              <a:gd name="connsiteX1" fmla="*/ 321470 w 1322191"/>
                              <a:gd name="connsiteY1" fmla="*/ 0 h 1741565"/>
                              <a:gd name="connsiteX2" fmla="*/ 1169791 w 1322191"/>
                              <a:gd name="connsiteY2" fmla="*/ 0 h 1741565"/>
                              <a:gd name="connsiteX3" fmla="*/ 848321 w 1322191"/>
                              <a:gd name="connsiteY3" fmla="*/ 321470 h 1741565"/>
                              <a:gd name="connsiteX4" fmla="*/ 0 w 1322191"/>
                              <a:gd name="connsiteY4" fmla="*/ 321470 h 1741565"/>
                              <a:gd name="connsiteX0" fmla="*/ 0 w 1322191"/>
                              <a:gd name="connsiteY0" fmla="*/ 321470 h 1741565"/>
                              <a:gd name="connsiteX1" fmla="*/ 321470 w 1322191"/>
                              <a:gd name="connsiteY1" fmla="*/ 0 h 1741565"/>
                              <a:gd name="connsiteX2" fmla="*/ 1169791 w 1322191"/>
                              <a:gd name="connsiteY2" fmla="*/ 0 h 1741565"/>
                              <a:gd name="connsiteX3" fmla="*/ 1322191 w 1322191"/>
                              <a:gd name="connsiteY3" fmla="*/ 1476243 h 1741565"/>
                              <a:gd name="connsiteX4" fmla="*/ 848321 w 1322191"/>
                              <a:gd name="connsiteY4" fmla="*/ 1741565 h 1741565"/>
                              <a:gd name="connsiteX5" fmla="*/ 0 w 1322191"/>
                              <a:gd name="connsiteY5" fmla="*/ 1741565 h 1741565"/>
                              <a:gd name="connsiteX6" fmla="*/ 0 w 1322191"/>
                              <a:gd name="connsiteY6" fmla="*/ 321470 h 1741565"/>
                              <a:gd name="connsiteX7" fmla="*/ 0 w 1322191"/>
                              <a:gd name="connsiteY7" fmla="*/ 321470 h 1741565"/>
                              <a:gd name="connsiteX8" fmla="*/ 848321 w 1322191"/>
                              <a:gd name="connsiteY8" fmla="*/ 321470 h 1741565"/>
                              <a:gd name="connsiteX9" fmla="*/ 1169791 w 1322191"/>
                              <a:gd name="connsiteY9" fmla="*/ 0 h 1741565"/>
                              <a:gd name="connsiteX10" fmla="*/ 848321 w 1322191"/>
                              <a:gd name="connsiteY10" fmla="*/ 321470 h 1741565"/>
                              <a:gd name="connsiteX11" fmla="*/ 848321 w 1322191"/>
                              <a:gd name="connsiteY11" fmla="*/ 1741565 h 1741565"/>
                              <a:gd name="connsiteX0" fmla="*/ 0 w 1326202"/>
                              <a:gd name="connsiteY0" fmla="*/ 321470 h 1741565"/>
                              <a:gd name="connsiteX1" fmla="*/ 848321 w 1326202"/>
                              <a:gd name="connsiteY1" fmla="*/ 321470 h 1741565"/>
                              <a:gd name="connsiteX2" fmla="*/ 848321 w 1326202"/>
                              <a:gd name="connsiteY2" fmla="*/ 1741565 h 1741565"/>
                              <a:gd name="connsiteX3" fmla="*/ 0 w 1326202"/>
                              <a:gd name="connsiteY3" fmla="*/ 1741565 h 1741565"/>
                              <a:gd name="connsiteX4" fmla="*/ 0 w 1326202"/>
                              <a:gd name="connsiteY4" fmla="*/ 321470 h 1741565"/>
                              <a:gd name="connsiteX0" fmla="*/ 848321 w 1326202"/>
                              <a:gd name="connsiteY0" fmla="*/ 321470 h 1741565"/>
                              <a:gd name="connsiteX1" fmla="*/ 1169791 w 1326202"/>
                              <a:gd name="connsiteY1" fmla="*/ 0 h 1741565"/>
                              <a:gd name="connsiteX2" fmla="*/ 1326202 w 1326202"/>
                              <a:gd name="connsiteY2" fmla="*/ 1484263 h 1741565"/>
                              <a:gd name="connsiteX3" fmla="*/ 848321 w 1326202"/>
                              <a:gd name="connsiteY3" fmla="*/ 1741565 h 1741565"/>
                              <a:gd name="connsiteX4" fmla="*/ 848321 w 1326202"/>
                              <a:gd name="connsiteY4" fmla="*/ 321470 h 1741565"/>
                              <a:gd name="connsiteX0" fmla="*/ 0 w 1326202"/>
                              <a:gd name="connsiteY0" fmla="*/ 321470 h 1741565"/>
                              <a:gd name="connsiteX1" fmla="*/ 321470 w 1326202"/>
                              <a:gd name="connsiteY1" fmla="*/ 0 h 1741565"/>
                              <a:gd name="connsiteX2" fmla="*/ 1169791 w 1326202"/>
                              <a:gd name="connsiteY2" fmla="*/ 0 h 1741565"/>
                              <a:gd name="connsiteX3" fmla="*/ 848321 w 1326202"/>
                              <a:gd name="connsiteY3" fmla="*/ 321470 h 1741565"/>
                              <a:gd name="connsiteX4" fmla="*/ 0 w 1326202"/>
                              <a:gd name="connsiteY4" fmla="*/ 321470 h 1741565"/>
                              <a:gd name="connsiteX0" fmla="*/ 0 w 1326202"/>
                              <a:gd name="connsiteY0" fmla="*/ 321470 h 1741565"/>
                              <a:gd name="connsiteX1" fmla="*/ 321470 w 1326202"/>
                              <a:gd name="connsiteY1" fmla="*/ 0 h 1741565"/>
                              <a:gd name="connsiteX2" fmla="*/ 1169791 w 1326202"/>
                              <a:gd name="connsiteY2" fmla="*/ 0 h 1741565"/>
                              <a:gd name="connsiteX3" fmla="*/ 1322191 w 1326202"/>
                              <a:gd name="connsiteY3" fmla="*/ 1476243 h 1741565"/>
                              <a:gd name="connsiteX4" fmla="*/ 848321 w 1326202"/>
                              <a:gd name="connsiteY4" fmla="*/ 1741565 h 1741565"/>
                              <a:gd name="connsiteX5" fmla="*/ 0 w 1326202"/>
                              <a:gd name="connsiteY5" fmla="*/ 1741565 h 1741565"/>
                              <a:gd name="connsiteX6" fmla="*/ 0 w 1326202"/>
                              <a:gd name="connsiteY6" fmla="*/ 321470 h 1741565"/>
                              <a:gd name="connsiteX7" fmla="*/ 0 w 1326202"/>
                              <a:gd name="connsiteY7" fmla="*/ 321470 h 1741565"/>
                              <a:gd name="connsiteX8" fmla="*/ 848321 w 1326202"/>
                              <a:gd name="connsiteY8" fmla="*/ 321470 h 1741565"/>
                              <a:gd name="connsiteX9" fmla="*/ 1169791 w 1326202"/>
                              <a:gd name="connsiteY9" fmla="*/ 0 h 1741565"/>
                              <a:gd name="connsiteX10" fmla="*/ 848321 w 1326202"/>
                              <a:gd name="connsiteY10" fmla="*/ 321470 h 1741565"/>
                              <a:gd name="connsiteX11" fmla="*/ 848321 w 1326202"/>
                              <a:gd name="connsiteY11" fmla="*/ 1741565 h 1741565"/>
                              <a:gd name="connsiteX0" fmla="*/ 0 w 1679128"/>
                              <a:gd name="connsiteY0" fmla="*/ 321470 h 1741565"/>
                              <a:gd name="connsiteX1" fmla="*/ 848321 w 1679128"/>
                              <a:gd name="connsiteY1" fmla="*/ 321470 h 1741565"/>
                              <a:gd name="connsiteX2" fmla="*/ 848321 w 1679128"/>
                              <a:gd name="connsiteY2" fmla="*/ 1741565 h 1741565"/>
                              <a:gd name="connsiteX3" fmla="*/ 0 w 1679128"/>
                              <a:gd name="connsiteY3" fmla="*/ 1741565 h 1741565"/>
                              <a:gd name="connsiteX4" fmla="*/ 0 w 1679128"/>
                              <a:gd name="connsiteY4" fmla="*/ 321470 h 1741565"/>
                              <a:gd name="connsiteX0" fmla="*/ 848321 w 1679128"/>
                              <a:gd name="connsiteY0" fmla="*/ 321470 h 1741565"/>
                              <a:gd name="connsiteX1" fmla="*/ 1169791 w 1679128"/>
                              <a:gd name="connsiteY1" fmla="*/ 0 h 1741565"/>
                              <a:gd name="connsiteX2" fmla="*/ 1326202 w 1679128"/>
                              <a:gd name="connsiteY2" fmla="*/ 1484263 h 1741565"/>
                              <a:gd name="connsiteX3" fmla="*/ 848321 w 1679128"/>
                              <a:gd name="connsiteY3" fmla="*/ 1741565 h 1741565"/>
                              <a:gd name="connsiteX4" fmla="*/ 848321 w 1679128"/>
                              <a:gd name="connsiteY4" fmla="*/ 321470 h 1741565"/>
                              <a:gd name="connsiteX0" fmla="*/ 0 w 1679128"/>
                              <a:gd name="connsiteY0" fmla="*/ 321470 h 1741565"/>
                              <a:gd name="connsiteX1" fmla="*/ 321470 w 1679128"/>
                              <a:gd name="connsiteY1" fmla="*/ 0 h 1741565"/>
                              <a:gd name="connsiteX2" fmla="*/ 1169791 w 1679128"/>
                              <a:gd name="connsiteY2" fmla="*/ 0 h 1741565"/>
                              <a:gd name="connsiteX3" fmla="*/ 848321 w 1679128"/>
                              <a:gd name="connsiteY3" fmla="*/ 321470 h 1741565"/>
                              <a:gd name="connsiteX4" fmla="*/ 0 w 1679128"/>
                              <a:gd name="connsiteY4" fmla="*/ 321470 h 1741565"/>
                              <a:gd name="connsiteX0" fmla="*/ 0 w 1679128"/>
                              <a:gd name="connsiteY0" fmla="*/ 321470 h 1741565"/>
                              <a:gd name="connsiteX1" fmla="*/ 321470 w 1679128"/>
                              <a:gd name="connsiteY1" fmla="*/ 0 h 1741565"/>
                              <a:gd name="connsiteX2" fmla="*/ 1169791 w 1679128"/>
                              <a:gd name="connsiteY2" fmla="*/ 0 h 1741565"/>
                              <a:gd name="connsiteX3" fmla="*/ 1322191 w 1679128"/>
                              <a:gd name="connsiteY3" fmla="*/ 1476243 h 1741565"/>
                              <a:gd name="connsiteX4" fmla="*/ 848321 w 1679128"/>
                              <a:gd name="connsiteY4" fmla="*/ 1741565 h 1741565"/>
                              <a:gd name="connsiteX5" fmla="*/ 0 w 1679128"/>
                              <a:gd name="connsiteY5" fmla="*/ 1741565 h 1741565"/>
                              <a:gd name="connsiteX6" fmla="*/ 0 w 1679128"/>
                              <a:gd name="connsiteY6" fmla="*/ 321470 h 1741565"/>
                              <a:gd name="connsiteX7" fmla="*/ 0 w 1679128"/>
                              <a:gd name="connsiteY7" fmla="*/ 321470 h 1741565"/>
                              <a:gd name="connsiteX8" fmla="*/ 848321 w 1679128"/>
                              <a:gd name="connsiteY8" fmla="*/ 321470 h 1741565"/>
                              <a:gd name="connsiteX9" fmla="*/ 1679128 w 1679128"/>
                              <a:gd name="connsiteY9" fmla="*/ 48127 h 1741565"/>
                              <a:gd name="connsiteX10" fmla="*/ 848321 w 1679128"/>
                              <a:gd name="connsiteY10" fmla="*/ 321470 h 1741565"/>
                              <a:gd name="connsiteX11" fmla="*/ 848321 w 1679128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0 w 1735276"/>
                              <a:gd name="connsiteY7" fmla="*/ 321470 h 1741565"/>
                              <a:gd name="connsiteX8" fmla="*/ 848321 w 1735276"/>
                              <a:gd name="connsiteY8" fmla="*/ 321470 h 1741565"/>
                              <a:gd name="connsiteX9" fmla="*/ 1679128 w 1735276"/>
                              <a:gd name="connsiteY9" fmla="*/ 48127 h 1741565"/>
                              <a:gd name="connsiteX10" fmla="*/ 848321 w 1735276"/>
                              <a:gd name="connsiteY10" fmla="*/ 321470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0 w 1735276"/>
                              <a:gd name="connsiteY7" fmla="*/ 321470 h 1741565"/>
                              <a:gd name="connsiteX8" fmla="*/ 848321 w 1735276"/>
                              <a:gd name="connsiteY8" fmla="*/ 321470 h 1741565"/>
                              <a:gd name="connsiteX9" fmla="*/ 1735276 w 1735276"/>
                              <a:gd name="connsiteY9" fmla="*/ 320843 h 1741565"/>
                              <a:gd name="connsiteX10" fmla="*/ 848321 w 1735276"/>
                              <a:gd name="connsiteY10" fmla="*/ 321470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0 w 1735276"/>
                              <a:gd name="connsiteY7" fmla="*/ 321470 h 1741565"/>
                              <a:gd name="connsiteX8" fmla="*/ 848321 w 1735276"/>
                              <a:gd name="connsiteY8" fmla="*/ 321470 h 1741565"/>
                              <a:gd name="connsiteX9" fmla="*/ 1735276 w 1735276"/>
                              <a:gd name="connsiteY9" fmla="*/ 320843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0 w 1735276"/>
                              <a:gd name="connsiteY7" fmla="*/ 321470 h 1741565"/>
                              <a:gd name="connsiteX8" fmla="*/ 1301510 w 1735276"/>
                              <a:gd name="connsiteY8" fmla="*/ 574133 h 1741565"/>
                              <a:gd name="connsiteX9" fmla="*/ 1735276 w 1735276"/>
                              <a:gd name="connsiteY9" fmla="*/ 320843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0 w 1735276"/>
                              <a:gd name="connsiteY7" fmla="*/ 321470 h 1741565"/>
                              <a:gd name="connsiteX8" fmla="*/ 1301510 w 1735276"/>
                              <a:gd name="connsiteY8" fmla="*/ 574133 h 1741565"/>
                              <a:gd name="connsiteX9" fmla="*/ 1727255 w 1735276"/>
                              <a:gd name="connsiteY9" fmla="*/ 316832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858881 w 1735276"/>
                              <a:gd name="connsiteY1" fmla="*/ 30480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0 w 1735276"/>
                              <a:gd name="connsiteY7" fmla="*/ 321470 h 1741565"/>
                              <a:gd name="connsiteX8" fmla="*/ 1301510 w 1735276"/>
                              <a:gd name="connsiteY8" fmla="*/ 574133 h 1741565"/>
                              <a:gd name="connsiteX9" fmla="*/ 1727255 w 1735276"/>
                              <a:gd name="connsiteY9" fmla="*/ 316832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858881 w 1735276"/>
                              <a:gd name="connsiteY1" fmla="*/ 30480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0 w 1735276"/>
                              <a:gd name="connsiteY6" fmla="*/ 321470 h 1741565"/>
                              <a:gd name="connsiteX7" fmla="*/ 433137 w 1735276"/>
                              <a:gd name="connsiteY7" fmla="*/ 586164 h 1741565"/>
                              <a:gd name="connsiteX8" fmla="*/ 1301510 w 1735276"/>
                              <a:gd name="connsiteY8" fmla="*/ 574133 h 1741565"/>
                              <a:gd name="connsiteX9" fmla="*/ 1727255 w 1735276"/>
                              <a:gd name="connsiteY9" fmla="*/ 316832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1169791 w 1735276"/>
                              <a:gd name="connsiteY2" fmla="*/ 0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425116 w 1735276"/>
                              <a:gd name="connsiteY0" fmla="*/ 586165 h 1741565"/>
                              <a:gd name="connsiteX1" fmla="*/ 858881 w 1735276"/>
                              <a:gd name="connsiteY1" fmla="*/ 30480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425116 w 1735276"/>
                              <a:gd name="connsiteY6" fmla="*/ 586165 h 1741565"/>
                              <a:gd name="connsiteX7" fmla="*/ 433137 w 1735276"/>
                              <a:gd name="connsiteY7" fmla="*/ 586164 h 1741565"/>
                              <a:gd name="connsiteX8" fmla="*/ 1301510 w 1735276"/>
                              <a:gd name="connsiteY8" fmla="*/ 574133 h 1741565"/>
                              <a:gd name="connsiteX9" fmla="*/ 1727255 w 1735276"/>
                              <a:gd name="connsiteY9" fmla="*/ 316832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5276"/>
                              <a:gd name="connsiteY0" fmla="*/ 321470 h 1741565"/>
                              <a:gd name="connsiteX1" fmla="*/ 848321 w 1735276"/>
                              <a:gd name="connsiteY1" fmla="*/ 321470 h 1741565"/>
                              <a:gd name="connsiteX2" fmla="*/ 848321 w 1735276"/>
                              <a:gd name="connsiteY2" fmla="*/ 1741565 h 1741565"/>
                              <a:gd name="connsiteX3" fmla="*/ 0 w 1735276"/>
                              <a:gd name="connsiteY3" fmla="*/ 1741565 h 1741565"/>
                              <a:gd name="connsiteX4" fmla="*/ 0 w 1735276"/>
                              <a:gd name="connsiteY4" fmla="*/ 321470 h 1741565"/>
                              <a:gd name="connsiteX0" fmla="*/ 848321 w 1735276"/>
                              <a:gd name="connsiteY0" fmla="*/ 321470 h 1741565"/>
                              <a:gd name="connsiteX1" fmla="*/ 1169791 w 1735276"/>
                              <a:gd name="connsiteY1" fmla="*/ 0 h 1741565"/>
                              <a:gd name="connsiteX2" fmla="*/ 1326202 w 1735276"/>
                              <a:gd name="connsiteY2" fmla="*/ 1484263 h 1741565"/>
                              <a:gd name="connsiteX3" fmla="*/ 848321 w 1735276"/>
                              <a:gd name="connsiteY3" fmla="*/ 1741565 h 1741565"/>
                              <a:gd name="connsiteX4" fmla="*/ 848321 w 1735276"/>
                              <a:gd name="connsiteY4" fmla="*/ 321470 h 1741565"/>
                              <a:gd name="connsiteX0" fmla="*/ 0 w 1735276"/>
                              <a:gd name="connsiteY0" fmla="*/ 321470 h 1741565"/>
                              <a:gd name="connsiteX1" fmla="*/ 321470 w 1735276"/>
                              <a:gd name="connsiteY1" fmla="*/ 0 h 1741565"/>
                              <a:gd name="connsiteX2" fmla="*/ 768739 w 1735276"/>
                              <a:gd name="connsiteY2" fmla="*/ 132347 h 1741565"/>
                              <a:gd name="connsiteX3" fmla="*/ 848321 w 1735276"/>
                              <a:gd name="connsiteY3" fmla="*/ 321470 h 1741565"/>
                              <a:gd name="connsiteX4" fmla="*/ 0 w 1735276"/>
                              <a:gd name="connsiteY4" fmla="*/ 321470 h 1741565"/>
                              <a:gd name="connsiteX0" fmla="*/ 425116 w 1735276"/>
                              <a:gd name="connsiteY0" fmla="*/ 586165 h 1741565"/>
                              <a:gd name="connsiteX1" fmla="*/ 858881 w 1735276"/>
                              <a:gd name="connsiteY1" fmla="*/ 304800 h 1741565"/>
                              <a:gd name="connsiteX2" fmla="*/ 1735276 w 1735276"/>
                              <a:gd name="connsiteY2" fmla="*/ 308811 h 1741565"/>
                              <a:gd name="connsiteX3" fmla="*/ 1322191 w 1735276"/>
                              <a:gd name="connsiteY3" fmla="*/ 1476243 h 1741565"/>
                              <a:gd name="connsiteX4" fmla="*/ 848321 w 1735276"/>
                              <a:gd name="connsiteY4" fmla="*/ 1741565 h 1741565"/>
                              <a:gd name="connsiteX5" fmla="*/ 0 w 1735276"/>
                              <a:gd name="connsiteY5" fmla="*/ 1741565 h 1741565"/>
                              <a:gd name="connsiteX6" fmla="*/ 425116 w 1735276"/>
                              <a:gd name="connsiteY6" fmla="*/ 586165 h 1741565"/>
                              <a:gd name="connsiteX7" fmla="*/ 433137 w 1735276"/>
                              <a:gd name="connsiteY7" fmla="*/ 586164 h 1741565"/>
                              <a:gd name="connsiteX8" fmla="*/ 1301510 w 1735276"/>
                              <a:gd name="connsiteY8" fmla="*/ 574133 h 1741565"/>
                              <a:gd name="connsiteX9" fmla="*/ 1727255 w 1735276"/>
                              <a:gd name="connsiteY9" fmla="*/ 316832 h 1741565"/>
                              <a:gd name="connsiteX10" fmla="*/ 1289479 w 1735276"/>
                              <a:gd name="connsiteY10" fmla="*/ 582154 h 1741565"/>
                              <a:gd name="connsiteX11" fmla="*/ 848321 w 1735276"/>
                              <a:gd name="connsiteY11" fmla="*/ 1741565 h 1741565"/>
                              <a:gd name="connsiteX0" fmla="*/ 0 w 1739286"/>
                              <a:gd name="connsiteY0" fmla="*/ 321470 h 1741565"/>
                              <a:gd name="connsiteX1" fmla="*/ 848321 w 1739286"/>
                              <a:gd name="connsiteY1" fmla="*/ 321470 h 1741565"/>
                              <a:gd name="connsiteX2" fmla="*/ 848321 w 1739286"/>
                              <a:gd name="connsiteY2" fmla="*/ 1741565 h 1741565"/>
                              <a:gd name="connsiteX3" fmla="*/ 0 w 1739286"/>
                              <a:gd name="connsiteY3" fmla="*/ 1741565 h 1741565"/>
                              <a:gd name="connsiteX4" fmla="*/ 0 w 1739286"/>
                              <a:gd name="connsiteY4" fmla="*/ 321470 h 1741565"/>
                              <a:gd name="connsiteX0" fmla="*/ 848321 w 1739286"/>
                              <a:gd name="connsiteY0" fmla="*/ 321470 h 1741565"/>
                              <a:gd name="connsiteX1" fmla="*/ 1739286 w 1739286"/>
                              <a:gd name="connsiteY1" fmla="*/ 308810 h 1741565"/>
                              <a:gd name="connsiteX2" fmla="*/ 1326202 w 1739286"/>
                              <a:gd name="connsiteY2" fmla="*/ 1484263 h 1741565"/>
                              <a:gd name="connsiteX3" fmla="*/ 848321 w 1739286"/>
                              <a:gd name="connsiteY3" fmla="*/ 1741565 h 1741565"/>
                              <a:gd name="connsiteX4" fmla="*/ 848321 w 1739286"/>
                              <a:gd name="connsiteY4" fmla="*/ 321470 h 1741565"/>
                              <a:gd name="connsiteX0" fmla="*/ 0 w 1739286"/>
                              <a:gd name="connsiteY0" fmla="*/ 321470 h 1741565"/>
                              <a:gd name="connsiteX1" fmla="*/ 321470 w 1739286"/>
                              <a:gd name="connsiteY1" fmla="*/ 0 h 1741565"/>
                              <a:gd name="connsiteX2" fmla="*/ 768739 w 1739286"/>
                              <a:gd name="connsiteY2" fmla="*/ 132347 h 1741565"/>
                              <a:gd name="connsiteX3" fmla="*/ 848321 w 1739286"/>
                              <a:gd name="connsiteY3" fmla="*/ 321470 h 1741565"/>
                              <a:gd name="connsiteX4" fmla="*/ 0 w 1739286"/>
                              <a:gd name="connsiteY4" fmla="*/ 321470 h 1741565"/>
                              <a:gd name="connsiteX0" fmla="*/ 425116 w 1739286"/>
                              <a:gd name="connsiteY0" fmla="*/ 586165 h 1741565"/>
                              <a:gd name="connsiteX1" fmla="*/ 858881 w 1739286"/>
                              <a:gd name="connsiteY1" fmla="*/ 304800 h 1741565"/>
                              <a:gd name="connsiteX2" fmla="*/ 1735276 w 1739286"/>
                              <a:gd name="connsiteY2" fmla="*/ 308811 h 1741565"/>
                              <a:gd name="connsiteX3" fmla="*/ 1322191 w 1739286"/>
                              <a:gd name="connsiteY3" fmla="*/ 1476243 h 1741565"/>
                              <a:gd name="connsiteX4" fmla="*/ 848321 w 1739286"/>
                              <a:gd name="connsiteY4" fmla="*/ 1741565 h 1741565"/>
                              <a:gd name="connsiteX5" fmla="*/ 0 w 1739286"/>
                              <a:gd name="connsiteY5" fmla="*/ 1741565 h 1741565"/>
                              <a:gd name="connsiteX6" fmla="*/ 425116 w 1739286"/>
                              <a:gd name="connsiteY6" fmla="*/ 586165 h 1741565"/>
                              <a:gd name="connsiteX7" fmla="*/ 433137 w 1739286"/>
                              <a:gd name="connsiteY7" fmla="*/ 586164 h 1741565"/>
                              <a:gd name="connsiteX8" fmla="*/ 1301510 w 1739286"/>
                              <a:gd name="connsiteY8" fmla="*/ 574133 h 1741565"/>
                              <a:gd name="connsiteX9" fmla="*/ 1727255 w 1739286"/>
                              <a:gd name="connsiteY9" fmla="*/ 316832 h 1741565"/>
                              <a:gd name="connsiteX10" fmla="*/ 1289479 w 1739286"/>
                              <a:gd name="connsiteY10" fmla="*/ 582154 h 1741565"/>
                              <a:gd name="connsiteX11" fmla="*/ 848321 w 1739286"/>
                              <a:gd name="connsiteY11" fmla="*/ 1741565 h 1741565"/>
                              <a:gd name="connsiteX0" fmla="*/ 0 w 1739286"/>
                              <a:gd name="connsiteY0" fmla="*/ 321470 h 1741565"/>
                              <a:gd name="connsiteX1" fmla="*/ 848321 w 1739286"/>
                              <a:gd name="connsiteY1" fmla="*/ 321470 h 1741565"/>
                              <a:gd name="connsiteX2" fmla="*/ 848321 w 1739286"/>
                              <a:gd name="connsiteY2" fmla="*/ 1741565 h 1741565"/>
                              <a:gd name="connsiteX3" fmla="*/ 0 w 1739286"/>
                              <a:gd name="connsiteY3" fmla="*/ 1741565 h 1741565"/>
                              <a:gd name="connsiteX4" fmla="*/ 0 w 1739286"/>
                              <a:gd name="connsiteY4" fmla="*/ 321470 h 1741565"/>
                              <a:gd name="connsiteX0" fmla="*/ 848321 w 1739286"/>
                              <a:gd name="connsiteY0" fmla="*/ 321470 h 1741565"/>
                              <a:gd name="connsiteX1" fmla="*/ 1739286 w 1739286"/>
                              <a:gd name="connsiteY1" fmla="*/ 308810 h 1741565"/>
                              <a:gd name="connsiteX2" fmla="*/ 1326202 w 1739286"/>
                              <a:gd name="connsiteY2" fmla="*/ 1484263 h 1741565"/>
                              <a:gd name="connsiteX3" fmla="*/ 848321 w 1739286"/>
                              <a:gd name="connsiteY3" fmla="*/ 1741565 h 1741565"/>
                              <a:gd name="connsiteX4" fmla="*/ 848321 w 1739286"/>
                              <a:gd name="connsiteY4" fmla="*/ 321470 h 1741565"/>
                              <a:gd name="connsiteX0" fmla="*/ 0 w 1739286"/>
                              <a:gd name="connsiteY0" fmla="*/ 321470 h 1741565"/>
                              <a:gd name="connsiteX1" fmla="*/ 321470 w 1739286"/>
                              <a:gd name="connsiteY1" fmla="*/ 0 h 1741565"/>
                              <a:gd name="connsiteX2" fmla="*/ 768739 w 1739286"/>
                              <a:gd name="connsiteY2" fmla="*/ 132347 h 1741565"/>
                              <a:gd name="connsiteX3" fmla="*/ 663837 w 1739286"/>
                              <a:gd name="connsiteY3" fmla="*/ 217196 h 1741565"/>
                              <a:gd name="connsiteX4" fmla="*/ 0 w 1739286"/>
                              <a:gd name="connsiteY4" fmla="*/ 321470 h 1741565"/>
                              <a:gd name="connsiteX0" fmla="*/ 425116 w 1739286"/>
                              <a:gd name="connsiteY0" fmla="*/ 586165 h 1741565"/>
                              <a:gd name="connsiteX1" fmla="*/ 858881 w 1739286"/>
                              <a:gd name="connsiteY1" fmla="*/ 304800 h 1741565"/>
                              <a:gd name="connsiteX2" fmla="*/ 1735276 w 1739286"/>
                              <a:gd name="connsiteY2" fmla="*/ 308811 h 1741565"/>
                              <a:gd name="connsiteX3" fmla="*/ 1322191 w 1739286"/>
                              <a:gd name="connsiteY3" fmla="*/ 1476243 h 1741565"/>
                              <a:gd name="connsiteX4" fmla="*/ 848321 w 1739286"/>
                              <a:gd name="connsiteY4" fmla="*/ 1741565 h 1741565"/>
                              <a:gd name="connsiteX5" fmla="*/ 0 w 1739286"/>
                              <a:gd name="connsiteY5" fmla="*/ 1741565 h 1741565"/>
                              <a:gd name="connsiteX6" fmla="*/ 425116 w 1739286"/>
                              <a:gd name="connsiteY6" fmla="*/ 586165 h 1741565"/>
                              <a:gd name="connsiteX7" fmla="*/ 433137 w 1739286"/>
                              <a:gd name="connsiteY7" fmla="*/ 586164 h 1741565"/>
                              <a:gd name="connsiteX8" fmla="*/ 1301510 w 1739286"/>
                              <a:gd name="connsiteY8" fmla="*/ 574133 h 1741565"/>
                              <a:gd name="connsiteX9" fmla="*/ 1727255 w 1739286"/>
                              <a:gd name="connsiteY9" fmla="*/ 316832 h 1741565"/>
                              <a:gd name="connsiteX10" fmla="*/ 1289479 w 1739286"/>
                              <a:gd name="connsiteY10" fmla="*/ 582154 h 1741565"/>
                              <a:gd name="connsiteX11" fmla="*/ 848321 w 1739286"/>
                              <a:gd name="connsiteY11" fmla="*/ 1741565 h 1741565"/>
                              <a:gd name="connsiteX0" fmla="*/ 0 w 1739286"/>
                              <a:gd name="connsiteY0" fmla="*/ 321470 h 1741565"/>
                              <a:gd name="connsiteX1" fmla="*/ 848321 w 1739286"/>
                              <a:gd name="connsiteY1" fmla="*/ 321470 h 1741565"/>
                              <a:gd name="connsiteX2" fmla="*/ 848321 w 1739286"/>
                              <a:gd name="connsiteY2" fmla="*/ 1741565 h 1741565"/>
                              <a:gd name="connsiteX3" fmla="*/ 0 w 1739286"/>
                              <a:gd name="connsiteY3" fmla="*/ 1741565 h 1741565"/>
                              <a:gd name="connsiteX4" fmla="*/ 0 w 1739286"/>
                              <a:gd name="connsiteY4" fmla="*/ 321470 h 1741565"/>
                              <a:gd name="connsiteX0" fmla="*/ 1285469 w 1739286"/>
                              <a:gd name="connsiteY0" fmla="*/ 582154 h 1741565"/>
                              <a:gd name="connsiteX1" fmla="*/ 1739286 w 1739286"/>
                              <a:gd name="connsiteY1" fmla="*/ 308810 h 1741565"/>
                              <a:gd name="connsiteX2" fmla="*/ 1326202 w 1739286"/>
                              <a:gd name="connsiteY2" fmla="*/ 1484263 h 1741565"/>
                              <a:gd name="connsiteX3" fmla="*/ 848321 w 1739286"/>
                              <a:gd name="connsiteY3" fmla="*/ 1741565 h 1741565"/>
                              <a:gd name="connsiteX4" fmla="*/ 1285469 w 1739286"/>
                              <a:gd name="connsiteY4" fmla="*/ 582154 h 1741565"/>
                              <a:gd name="connsiteX0" fmla="*/ 0 w 1739286"/>
                              <a:gd name="connsiteY0" fmla="*/ 321470 h 1741565"/>
                              <a:gd name="connsiteX1" fmla="*/ 321470 w 1739286"/>
                              <a:gd name="connsiteY1" fmla="*/ 0 h 1741565"/>
                              <a:gd name="connsiteX2" fmla="*/ 768739 w 1739286"/>
                              <a:gd name="connsiteY2" fmla="*/ 132347 h 1741565"/>
                              <a:gd name="connsiteX3" fmla="*/ 663837 w 1739286"/>
                              <a:gd name="connsiteY3" fmla="*/ 217196 h 1741565"/>
                              <a:gd name="connsiteX4" fmla="*/ 0 w 1739286"/>
                              <a:gd name="connsiteY4" fmla="*/ 321470 h 1741565"/>
                              <a:gd name="connsiteX0" fmla="*/ 425116 w 1739286"/>
                              <a:gd name="connsiteY0" fmla="*/ 586165 h 1741565"/>
                              <a:gd name="connsiteX1" fmla="*/ 858881 w 1739286"/>
                              <a:gd name="connsiteY1" fmla="*/ 304800 h 1741565"/>
                              <a:gd name="connsiteX2" fmla="*/ 1735276 w 1739286"/>
                              <a:gd name="connsiteY2" fmla="*/ 308811 h 1741565"/>
                              <a:gd name="connsiteX3" fmla="*/ 1322191 w 1739286"/>
                              <a:gd name="connsiteY3" fmla="*/ 1476243 h 1741565"/>
                              <a:gd name="connsiteX4" fmla="*/ 848321 w 1739286"/>
                              <a:gd name="connsiteY4" fmla="*/ 1741565 h 1741565"/>
                              <a:gd name="connsiteX5" fmla="*/ 0 w 1739286"/>
                              <a:gd name="connsiteY5" fmla="*/ 1741565 h 1741565"/>
                              <a:gd name="connsiteX6" fmla="*/ 425116 w 1739286"/>
                              <a:gd name="connsiteY6" fmla="*/ 586165 h 1741565"/>
                              <a:gd name="connsiteX7" fmla="*/ 433137 w 1739286"/>
                              <a:gd name="connsiteY7" fmla="*/ 586164 h 1741565"/>
                              <a:gd name="connsiteX8" fmla="*/ 1301510 w 1739286"/>
                              <a:gd name="connsiteY8" fmla="*/ 574133 h 1741565"/>
                              <a:gd name="connsiteX9" fmla="*/ 1727255 w 1739286"/>
                              <a:gd name="connsiteY9" fmla="*/ 316832 h 1741565"/>
                              <a:gd name="connsiteX10" fmla="*/ 1289479 w 1739286"/>
                              <a:gd name="connsiteY10" fmla="*/ 582154 h 1741565"/>
                              <a:gd name="connsiteX11" fmla="*/ 848321 w 1739286"/>
                              <a:gd name="connsiteY11" fmla="*/ 1741565 h 1741565"/>
                              <a:gd name="connsiteX0" fmla="*/ 0 w 1739286"/>
                              <a:gd name="connsiteY0" fmla="*/ 321470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0 w 1739286"/>
                              <a:gd name="connsiteY4" fmla="*/ 321470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0 w 1739286"/>
                              <a:gd name="connsiteY0" fmla="*/ 321470 h 1753596"/>
                              <a:gd name="connsiteX1" fmla="*/ 321470 w 1739286"/>
                              <a:gd name="connsiteY1" fmla="*/ 0 h 1753596"/>
                              <a:gd name="connsiteX2" fmla="*/ 768739 w 1739286"/>
                              <a:gd name="connsiteY2" fmla="*/ 132347 h 1753596"/>
                              <a:gd name="connsiteX3" fmla="*/ 663837 w 1739286"/>
                              <a:gd name="connsiteY3" fmla="*/ 217196 h 1753596"/>
                              <a:gd name="connsiteX4" fmla="*/ 0 w 1739286"/>
                              <a:gd name="connsiteY4" fmla="*/ 321470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48321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33137 w 1739286"/>
                              <a:gd name="connsiteY7" fmla="*/ 586164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0 w 1739286"/>
                              <a:gd name="connsiteY0" fmla="*/ 321470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0 w 1739286"/>
                              <a:gd name="connsiteY4" fmla="*/ 321470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0 w 1739286"/>
                              <a:gd name="connsiteY0" fmla="*/ 321470 h 1753596"/>
                              <a:gd name="connsiteX1" fmla="*/ 321470 w 1739286"/>
                              <a:gd name="connsiteY1" fmla="*/ 0 h 1753596"/>
                              <a:gd name="connsiteX2" fmla="*/ 215287 w 1739286"/>
                              <a:gd name="connsiteY2" fmla="*/ 124326 h 1753596"/>
                              <a:gd name="connsiteX3" fmla="*/ 663837 w 1739286"/>
                              <a:gd name="connsiteY3" fmla="*/ 217196 h 1753596"/>
                              <a:gd name="connsiteX4" fmla="*/ 0 w 1739286"/>
                              <a:gd name="connsiteY4" fmla="*/ 321470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48321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33137 w 1739286"/>
                              <a:gd name="connsiteY7" fmla="*/ 586164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0 w 1739286"/>
                              <a:gd name="connsiteY0" fmla="*/ 321470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0 w 1739286"/>
                              <a:gd name="connsiteY4" fmla="*/ 321470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433137 w 1739286"/>
                              <a:gd name="connsiteY0" fmla="*/ 64796 h 1753596"/>
                              <a:gd name="connsiteX1" fmla="*/ 321470 w 1739286"/>
                              <a:gd name="connsiteY1" fmla="*/ 0 h 1753596"/>
                              <a:gd name="connsiteX2" fmla="*/ 215287 w 1739286"/>
                              <a:gd name="connsiteY2" fmla="*/ 124326 h 1753596"/>
                              <a:gd name="connsiteX3" fmla="*/ 663837 w 1739286"/>
                              <a:gd name="connsiteY3" fmla="*/ 217196 h 1753596"/>
                              <a:gd name="connsiteX4" fmla="*/ 433137 w 1739286"/>
                              <a:gd name="connsiteY4" fmla="*/ 64796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48321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33137 w 1739286"/>
                              <a:gd name="connsiteY7" fmla="*/ 586164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0 w 1739286"/>
                              <a:gd name="connsiteY0" fmla="*/ 529390 h 1961516"/>
                              <a:gd name="connsiteX1" fmla="*/ 848321 w 1739286"/>
                              <a:gd name="connsiteY1" fmla="*/ 529390 h 1961516"/>
                              <a:gd name="connsiteX2" fmla="*/ 848321 w 1739286"/>
                              <a:gd name="connsiteY2" fmla="*/ 1949485 h 1961516"/>
                              <a:gd name="connsiteX3" fmla="*/ 0 w 1739286"/>
                              <a:gd name="connsiteY3" fmla="*/ 1949485 h 1961516"/>
                              <a:gd name="connsiteX4" fmla="*/ 0 w 1739286"/>
                              <a:gd name="connsiteY4" fmla="*/ 529390 h 1961516"/>
                              <a:gd name="connsiteX0" fmla="*/ 1285469 w 1739286"/>
                              <a:gd name="connsiteY0" fmla="*/ 790074 h 1961516"/>
                              <a:gd name="connsiteX1" fmla="*/ 1739286 w 1739286"/>
                              <a:gd name="connsiteY1" fmla="*/ 516730 h 1961516"/>
                              <a:gd name="connsiteX2" fmla="*/ 1326202 w 1739286"/>
                              <a:gd name="connsiteY2" fmla="*/ 1692183 h 1961516"/>
                              <a:gd name="connsiteX3" fmla="*/ 848321 w 1739286"/>
                              <a:gd name="connsiteY3" fmla="*/ 1949485 h 1961516"/>
                              <a:gd name="connsiteX4" fmla="*/ 1285469 w 1739286"/>
                              <a:gd name="connsiteY4" fmla="*/ 790074 h 1961516"/>
                              <a:gd name="connsiteX0" fmla="*/ 433137 w 1739286"/>
                              <a:gd name="connsiteY0" fmla="*/ 272716 h 1961516"/>
                              <a:gd name="connsiteX1" fmla="*/ 321470 w 1739286"/>
                              <a:gd name="connsiteY1" fmla="*/ 207920 h 1961516"/>
                              <a:gd name="connsiteX2" fmla="*/ 215287 w 1739286"/>
                              <a:gd name="connsiteY2" fmla="*/ 332246 h 1961516"/>
                              <a:gd name="connsiteX3" fmla="*/ 760089 w 1739286"/>
                              <a:gd name="connsiteY3" fmla="*/ 0 h 1961516"/>
                              <a:gd name="connsiteX4" fmla="*/ 433137 w 1739286"/>
                              <a:gd name="connsiteY4" fmla="*/ 272716 h 1961516"/>
                              <a:gd name="connsiteX0" fmla="*/ 425116 w 1739286"/>
                              <a:gd name="connsiteY0" fmla="*/ 794085 h 1961516"/>
                              <a:gd name="connsiteX1" fmla="*/ 858881 w 1739286"/>
                              <a:gd name="connsiteY1" fmla="*/ 512720 h 1961516"/>
                              <a:gd name="connsiteX2" fmla="*/ 1735276 w 1739286"/>
                              <a:gd name="connsiteY2" fmla="*/ 516731 h 1961516"/>
                              <a:gd name="connsiteX3" fmla="*/ 1322191 w 1739286"/>
                              <a:gd name="connsiteY3" fmla="*/ 1684163 h 1961516"/>
                              <a:gd name="connsiteX4" fmla="*/ 848321 w 1739286"/>
                              <a:gd name="connsiteY4" fmla="*/ 1949485 h 1961516"/>
                              <a:gd name="connsiteX5" fmla="*/ 0 w 1739286"/>
                              <a:gd name="connsiteY5" fmla="*/ 1949485 h 1961516"/>
                              <a:gd name="connsiteX6" fmla="*/ 425116 w 1739286"/>
                              <a:gd name="connsiteY6" fmla="*/ 794085 h 1961516"/>
                              <a:gd name="connsiteX7" fmla="*/ 433137 w 1739286"/>
                              <a:gd name="connsiteY7" fmla="*/ 794084 h 1961516"/>
                              <a:gd name="connsiteX8" fmla="*/ 1301510 w 1739286"/>
                              <a:gd name="connsiteY8" fmla="*/ 782053 h 1961516"/>
                              <a:gd name="connsiteX9" fmla="*/ 1727255 w 1739286"/>
                              <a:gd name="connsiteY9" fmla="*/ 524752 h 1961516"/>
                              <a:gd name="connsiteX10" fmla="*/ 1289479 w 1739286"/>
                              <a:gd name="connsiteY10" fmla="*/ 790074 h 1961516"/>
                              <a:gd name="connsiteX11" fmla="*/ 856342 w 1739286"/>
                              <a:gd name="connsiteY11" fmla="*/ 1961516 h 1961516"/>
                              <a:gd name="connsiteX0" fmla="*/ 0 w 1739286"/>
                              <a:gd name="connsiteY0" fmla="*/ 529390 h 1961516"/>
                              <a:gd name="connsiteX1" fmla="*/ 848321 w 1739286"/>
                              <a:gd name="connsiteY1" fmla="*/ 529390 h 1961516"/>
                              <a:gd name="connsiteX2" fmla="*/ 848321 w 1739286"/>
                              <a:gd name="connsiteY2" fmla="*/ 1949485 h 1961516"/>
                              <a:gd name="connsiteX3" fmla="*/ 0 w 1739286"/>
                              <a:gd name="connsiteY3" fmla="*/ 1949485 h 1961516"/>
                              <a:gd name="connsiteX4" fmla="*/ 0 w 1739286"/>
                              <a:gd name="connsiteY4" fmla="*/ 529390 h 1961516"/>
                              <a:gd name="connsiteX0" fmla="*/ 1285469 w 1739286"/>
                              <a:gd name="connsiteY0" fmla="*/ 790074 h 1961516"/>
                              <a:gd name="connsiteX1" fmla="*/ 1739286 w 1739286"/>
                              <a:gd name="connsiteY1" fmla="*/ 516730 h 1961516"/>
                              <a:gd name="connsiteX2" fmla="*/ 1326202 w 1739286"/>
                              <a:gd name="connsiteY2" fmla="*/ 1692183 h 1961516"/>
                              <a:gd name="connsiteX3" fmla="*/ 848321 w 1739286"/>
                              <a:gd name="connsiteY3" fmla="*/ 1949485 h 1961516"/>
                              <a:gd name="connsiteX4" fmla="*/ 1285469 w 1739286"/>
                              <a:gd name="connsiteY4" fmla="*/ 790074 h 1961516"/>
                              <a:gd name="connsiteX0" fmla="*/ 433137 w 1739286"/>
                              <a:gd name="connsiteY0" fmla="*/ 272716 h 1961516"/>
                              <a:gd name="connsiteX1" fmla="*/ 321470 w 1739286"/>
                              <a:gd name="connsiteY1" fmla="*/ 207920 h 1961516"/>
                              <a:gd name="connsiteX2" fmla="*/ 215287 w 1739286"/>
                              <a:gd name="connsiteY2" fmla="*/ 332246 h 1961516"/>
                              <a:gd name="connsiteX3" fmla="*/ 760089 w 1739286"/>
                              <a:gd name="connsiteY3" fmla="*/ 0 h 1961516"/>
                              <a:gd name="connsiteX4" fmla="*/ 433137 w 1739286"/>
                              <a:gd name="connsiteY4" fmla="*/ 272716 h 1961516"/>
                              <a:gd name="connsiteX0" fmla="*/ 425116 w 1739286"/>
                              <a:gd name="connsiteY0" fmla="*/ 794085 h 1961516"/>
                              <a:gd name="connsiteX1" fmla="*/ 858881 w 1739286"/>
                              <a:gd name="connsiteY1" fmla="*/ 512720 h 1961516"/>
                              <a:gd name="connsiteX2" fmla="*/ 1735276 w 1739286"/>
                              <a:gd name="connsiteY2" fmla="*/ 516731 h 1961516"/>
                              <a:gd name="connsiteX3" fmla="*/ 1322191 w 1739286"/>
                              <a:gd name="connsiteY3" fmla="*/ 1684163 h 1961516"/>
                              <a:gd name="connsiteX4" fmla="*/ 848321 w 1739286"/>
                              <a:gd name="connsiteY4" fmla="*/ 1949485 h 1961516"/>
                              <a:gd name="connsiteX5" fmla="*/ 0 w 1739286"/>
                              <a:gd name="connsiteY5" fmla="*/ 1949485 h 1961516"/>
                              <a:gd name="connsiteX6" fmla="*/ 425116 w 1739286"/>
                              <a:gd name="connsiteY6" fmla="*/ 794085 h 1961516"/>
                              <a:gd name="connsiteX7" fmla="*/ 433137 w 1739286"/>
                              <a:gd name="connsiteY7" fmla="*/ 794084 h 1961516"/>
                              <a:gd name="connsiteX8" fmla="*/ 1301510 w 1739286"/>
                              <a:gd name="connsiteY8" fmla="*/ 782053 h 1961516"/>
                              <a:gd name="connsiteX9" fmla="*/ 1727255 w 1739286"/>
                              <a:gd name="connsiteY9" fmla="*/ 524752 h 1961516"/>
                              <a:gd name="connsiteX10" fmla="*/ 1289479 w 1739286"/>
                              <a:gd name="connsiteY10" fmla="*/ 790074 h 1961516"/>
                              <a:gd name="connsiteX11" fmla="*/ 856342 w 1739286"/>
                              <a:gd name="connsiteY11" fmla="*/ 1961516 h 1961516"/>
                              <a:gd name="connsiteX0" fmla="*/ 0 w 1739286"/>
                              <a:gd name="connsiteY0" fmla="*/ 530310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0 w 1739286"/>
                              <a:gd name="connsiteY4" fmla="*/ 530310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433137 w 1739286"/>
                              <a:gd name="connsiteY0" fmla="*/ 273636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433137 w 1739286"/>
                              <a:gd name="connsiteY4" fmla="*/ 273636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48321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33137 w 1739286"/>
                              <a:gd name="connsiteY7" fmla="*/ 795004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0 w 1739286"/>
                              <a:gd name="connsiteY0" fmla="*/ 530310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0 w 1739286"/>
                              <a:gd name="connsiteY4" fmla="*/ 530310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778042 w 1739286"/>
                              <a:gd name="connsiteY0" fmla="*/ 409994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778042 w 1739286"/>
                              <a:gd name="connsiteY4" fmla="*/ 409994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48321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33137 w 1739286"/>
                              <a:gd name="connsiteY7" fmla="*/ 795004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429127 w 1739286"/>
                              <a:gd name="connsiteY0" fmla="*/ 778963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429127 w 1739286"/>
                              <a:gd name="connsiteY4" fmla="*/ 778963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778042 w 1739286"/>
                              <a:gd name="connsiteY0" fmla="*/ 409994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778042 w 1739286"/>
                              <a:gd name="connsiteY4" fmla="*/ 409994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48321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33137 w 1739286"/>
                              <a:gd name="connsiteY7" fmla="*/ 795004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429127 w 1739286"/>
                              <a:gd name="connsiteY0" fmla="*/ 778963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429127 w 1739286"/>
                              <a:gd name="connsiteY4" fmla="*/ 778963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778042 w 1739286"/>
                              <a:gd name="connsiteY0" fmla="*/ 409994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778042 w 1739286"/>
                              <a:gd name="connsiteY4" fmla="*/ 409994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52331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33137 w 1739286"/>
                              <a:gd name="connsiteY7" fmla="*/ 795004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429127 w 1739286"/>
                              <a:gd name="connsiteY0" fmla="*/ 778963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429127 w 1739286"/>
                              <a:gd name="connsiteY4" fmla="*/ 778963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778042 w 1739286"/>
                              <a:gd name="connsiteY0" fmla="*/ 409994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778042 w 1739286"/>
                              <a:gd name="connsiteY4" fmla="*/ 409994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56342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33137 w 1739286"/>
                              <a:gd name="connsiteY7" fmla="*/ 795004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429127 w 1739286"/>
                              <a:gd name="connsiteY0" fmla="*/ 778963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429127 w 1739286"/>
                              <a:gd name="connsiteY4" fmla="*/ 778963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778042 w 1739286"/>
                              <a:gd name="connsiteY0" fmla="*/ 409994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778042 w 1739286"/>
                              <a:gd name="connsiteY4" fmla="*/ 409994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56342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33137 w 1739286"/>
                              <a:gd name="connsiteY7" fmla="*/ 786983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429127 w 1739286"/>
                              <a:gd name="connsiteY0" fmla="*/ 778963 h 1962436"/>
                              <a:gd name="connsiteX1" fmla="*/ 848321 w 1739286"/>
                              <a:gd name="connsiteY1" fmla="*/ 530310 h 1962436"/>
                              <a:gd name="connsiteX2" fmla="*/ 848321 w 1739286"/>
                              <a:gd name="connsiteY2" fmla="*/ 1950405 h 1962436"/>
                              <a:gd name="connsiteX3" fmla="*/ 0 w 1739286"/>
                              <a:gd name="connsiteY3" fmla="*/ 1950405 h 1962436"/>
                              <a:gd name="connsiteX4" fmla="*/ 429127 w 1739286"/>
                              <a:gd name="connsiteY4" fmla="*/ 778963 h 1962436"/>
                              <a:gd name="connsiteX0" fmla="*/ 1285469 w 1739286"/>
                              <a:gd name="connsiteY0" fmla="*/ 790994 h 1962436"/>
                              <a:gd name="connsiteX1" fmla="*/ 1739286 w 1739286"/>
                              <a:gd name="connsiteY1" fmla="*/ 517650 h 1962436"/>
                              <a:gd name="connsiteX2" fmla="*/ 1326202 w 1739286"/>
                              <a:gd name="connsiteY2" fmla="*/ 1693103 h 1962436"/>
                              <a:gd name="connsiteX3" fmla="*/ 848321 w 1739286"/>
                              <a:gd name="connsiteY3" fmla="*/ 1950405 h 1962436"/>
                              <a:gd name="connsiteX4" fmla="*/ 1285469 w 1739286"/>
                              <a:gd name="connsiteY4" fmla="*/ 790994 h 1962436"/>
                              <a:gd name="connsiteX0" fmla="*/ 778042 w 1739286"/>
                              <a:gd name="connsiteY0" fmla="*/ 409994 h 1962436"/>
                              <a:gd name="connsiteX1" fmla="*/ 321470 w 1739286"/>
                              <a:gd name="connsiteY1" fmla="*/ 208840 h 1962436"/>
                              <a:gd name="connsiteX2" fmla="*/ 215287 w 1739286"/>
                              <a:gd name="connsiteY2" fmla="*/ 333166 h 1962436"/>
                              <a:gd name="connsiteX3" fmla="*/ 760089 w 1739286"/>
                              <a:gd name="connsiteY3" fmla="*/ 920 h 1962436"/>
                              <a:gd name="connsiteX4" fmla="*/ 778042 w 1739286"/>
                              <a:gd name="connsiteY4" fmla="*/ 409994 h 1962436"/>
                              <a:gd name="connsiteX0" fmla="*/ 425116 w 1739286"/>
                              <a:gd name="connsiteY0" fmla="*/ 795005 h 1962436"/>
                              <a:gd name="connsiteX1" fmla="*/ 858881 w 1739286"/>
                              <a:gd name="connsiteY1" fmla="*/ 513640 h 1962436"/>
                              <a:gd name="connsiteX2" fmla="*/ 1735276 w 1739286"/>
                              <a:gd name="connsiteY2" fmla="*/ 517651 h 1962436"/>
                              <a:gd name="connsiteX3" fmla="*/ 1322191 w 1739286"/>
                              <a:gd name="connsiteY3" fmla="*/ 1685083 h 1962436"/>
                              <a:gd name="connsiteX4" fmla="*/ 856342 w 1739286"/>
                              <a:gd name="connsiteY4" fmla="*/ 1950405 h 1962436"/>
                              <a:gd name="connsiteX5" fmla="*/ 0 w 1739286"/>
                              <a:gd name="connsiteY5" fmla="*/ 1950405 h 1962436"/>
                              <a:gd name="connsiteX6" fmla="*/ 425116 w 1739286"/>
                              <a:gd name="connsiteY6" fmla="*/ 795005 h 1962436"/>
                              <a:gd name="connsiteX7" fmla="*/ 429126 w 1739286"/>
                              <a:gd name="connsiteY7" fmla="*/ 790993 h 1962436"/>
                              <a:gd name="connsiteX8" fmla="*/ 1301510 w 1739286"/>
                              <a:gd name="connsiteY8" fmla="*/ 782973 h 1962436"/>
                              <a:gd name="connsiteX9" fmla="*/ 1727255 w 1739286"/>
                              <a:gd name="connsiteY9" fmla="*/ 525672 h 1962436"/>
                              <a:gd name="connsiteX10" fmla="*/ 1289479 w 1739286"/>
                              <a:gd name="connsiteY10" fmla="*/ 790994 h 1962436"/>
                              <a:gd name="connsiteX11" fmla="*/ 856342 w 1739286"/>
                              <a:gd name="connsiteY11" fmla="*/ 1962436 h 1962436"/>
                              <a:gd name="connsiteX0" fmla="*/ 429127 w 1739286"/>
                              <a:gd name="connsiteY0" fmla="*/ 779753 h 1963226"/>
                              <a:gd name="connsiteX1" fmla="*/ 848321 w 1739286"/>
                              <a:gd name="connsiteY1" fmla="*/ 531100 h 1963226"/>
                              <a:gd name="connsiteX2" fmla="*/ 848321 w 1739286"/>
                              <a:gd name="connsiteY2" fmla="*/ 1951195 h 1963226"/>
                              <a:gd name="connsiteX3" fmla="*/ 0 w 1739286"/>
                              <a:gd name="connsiteY3" fmla="*/ 1951195 h 1963226"/>
                              <a:gd name="connsiteX4" fmla="*/ 429127 w 1739286"/>
                              <a:gd name="connsiteY4" fmla="*/ 779753 h 1963226"/>
                              <a:gd name="connsiteX0" fmla="*/ 1285469 w 1739286"/>
                              <a:gd name="connsiteY0" fmla="*/ 791784 h 1963226"/>
                              <a:gd name="connsiteX1" fmla="*/ 1739286 w 1739286"/>
                              <a:gd name="connsiteY1" fmla="*/ 518440 h 1963226"/>
                              <a:gd name="connsiteX2" fmla="*/ 1326202 w 1739286"/>
                              <a:gd name="connsiteY2" fmla="*/ 1693893 h 1963226"/>
                              <a:gd name="connsiteX3" fmla="*/ 848321 w 1739286"/>
                              <a:gd name="connsiteY3" fmla="*/ 1951195 h 1963226"/>
                              <a:gd name="connsiteX4" fmla="*/ 1285469 w 1739286"/>
                              <a:gd name="connsiteY4" fmla="*/ 791784 h 1963226"/>
                              <a:gd name="connsiteX0" fmla="*/ 760089 w 1739286"/>
                              <a:gd name="connsiteY0" fmla="*/ 1710 h 1963226"/>
                              <a:gd name="connsiteX1" fmla="*/ 321470 w 1739286"/>
                              <a:gd name="connsiteY1" fmla="*/ 209630 h 1963226"/>
                              <a:gd name="connsiteX2" fmla="*/ 215287 w 1739286"/>
                              <a:gd name="connsiteY2" fmla="*/ 333956 h 1963226"/>
                              <a:gd name="connsiteX3" fmla="*/ 760089 w 1739286"/>
                              <a:gd name="connsiteY3" fmla="*/ 1710 h 1963226"/>
                              <a:gd name="connsiteX0" fmla="*/ 425116 w 1739286"/>
                              <a:gd name="connsiteY0" fmla="*/ 795795 h 1963226"/>
                              <a:gd name="connsiteX1" fmla="*/ 858881 w 1739286"/>
                              <a:gd name="connsiteY1" fmla="*/ 514430 h 1963226"/>
                              <a:gd name="connsiteX2" fmla="*/ 1735276 w 1739286"/>
                              <a:gd name="connsiteY2" fmla="*/ 518441 h 1963226"/>
                              <a:gd name="connsiteX3" fmla="*/ 1322191 w 1739286"/>
                              <a:gd name="connsiteY3" fmla="*/ 1685873 h 1963226"/>
                              <a:gd name="connsiteX4" fmla="*/ 856342 w 1739286"/>
                              <a:gd name="connsiteY4" fmla="*/ 1951195 h 1963226"/>
                              <a:gd name="connsiteX5" fmla="*/ 0 w 1739286"/>
                              <a:gd name="connsiteY5" fmla="*/ 1951195 h 1963226"/>
                              <a:gd name="connsiteX6" fmla="*/ 425116 w 1739286"/>
                              <a:gd name="connsiteY6" fmla="*/ 795795 h 1963226"/>
                              <a:gd name="connsiteX7" fmla="*/ 429126 w 1739286"/>
                              <a:gd name="connsiteY7" fmla="*/ 791783 h 1963226"/>
                              <a:gd name="connsiteX8" fmla="*/ 1301510 w 1739286"/>
                              <a:gd name="connsiteY8" fmla="*/ 783763 h 1963226"/>
                              <a:gd name="connsiteX9" fmla="*/ 1727255 w 1739286"/>
                              <a:gd name="connsiteY9" fmla="*/ 526462 h 1963226"/>
                              <a:gd name="connsiteX10" fmla="*/ 1289479 w 1739286"/>
                              <a:gd name="connsiteY10" fmla="*/ 791784 h 1963226"/>
                              <a:gd name="connsiteX11" fmla="*/ 856342 w 1739286"/>
                              <a:gd name="connsiteY11" fmla="*/ 1963226 h 1963226"/>
                              <a:gd name="connsiteX0" fmla="*/ 429127 w 1739286"/>
                              <a:gd name="connsiteY0" fmla="*/ 570123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429127 w 1739286"/>
                              <a:gd name="connsiteY4" fmla="*/ 570123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215287 w 1739286"/>
                              <a:gd name="connsiteY0" fmla="*/ 124326 h 1753596"/>
                              <a:gd name="connsiteX1" fmla="*/ 321470 w 1739286"/>
                              <a:gd name="connsiteY1" fmla="*/ 0 h 1753596"/>
                              <a:gd name="connsiteX2" fmla="*/ 215287 w 1739286"/>
                              <a:gd name="connsiteY2" fmla="*/ 124326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56342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29126 w 1739286"/>
                              <a:gd name="connsiteY7" fmla="*/ 582153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429127 w 1739286"/>
                              <a:gd name="connsiteY0" fmla="*/ 570123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429127 w 1739286"/>
                              <a:gd name="connsiteY4" fmla="*/ 570123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215287 w 1739286"/>
                              <a:gd name="connsiteY0" fmla="*/ 124326 h 1753596"/>
                              <a:gd name="connsiteX1" fmla="*/ 321470 w 1739286"/>
                              <a:gd name="connsiteY1" fmla="*/ 0 h 1753596"/>
                              <a:gd name="connsiteX2" fmla="*/ 215287 w 1739286"/>
                              <a:gd name="connsiteY2" fmla="*/ 124326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56342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29126 w 1739286"/>
                              <a:gd name="connsiteY7" fmla="*/ 582153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429127 w 1739286"/>
                              <a:gd name="connsiteY0" fmla="*/ 570123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429127 w 1739286"/>
                              <a:gd name="connsiteY4" fmla="*/ 570123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215287 w 1739286"/>
                              <a:gd name="connsiteY0" fmla="*/ 124326 h 1753596"/>
                              <a:gd name="connsiteX1" fmla="*/ 321470 w 1739286"/>
                              <a:gd name="connsiteY1" fmla="*/ 0 h 1753596"/>
                              <a:gd name="connsiteX2" fmla="*/ 215287 w 1739286"/>
                              <a:gd name="connsiteY2" fmla="*/ 124326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56342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29126 w 1739286"/>
                              <a:gd name="connsiteY7" fmla="*/ 582153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429127 w 1739286"/>
                              <a:gd name="connsiteY0" fmla="*/ 570123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429127 w 1739286"/>
                              <a:gd name="connsiteY4" fmla="*/ 570123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215287 w 1739286"/>
                              <a:gd name="connsiteY0" fmla="*/ 124326 h 1753596"/>
                              <a:gd name="connsiteX1" fmla="*/ 321470 w 1739286"/>
                              <a:gd name="connsiteY1" fmla="*/ 0 h 1753596"/>
                              <a:gd name="connsiteX2" fmla="*/ 215287 w 1739286"/>
                              <a:gd name="connsiteY2" fmla="*/ 124326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56342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29126 w 1739286"/>
                              <a:gd name="connsiteY7" fmla="*/ 582153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429127 w 1739286"/>
                              <a:gd name="connsiteY0" fmla="*/ 570123 h 1753596"/>
                              <a:gd name="connsiteX1" fmla="*/ 848321 w 1739286"/>
                              <a:gd name="connsiteY1" fmla="*/ 321470 h 1753596"/>
                              <a:gd name="connsiteX2" fmla="*/ 848321 w 1739286"/>
                              <a:gd name="connsiteY2" fmla="*/ 1741565 h 1753596"/>
                              <a:gd name="connsiteX3" fmla="*/ 0 w 1739286"/>
                              <a:gd name="connsiteY3" fmla="*/ 1741565 h 1753596"/>
                              <a:gd name="connsiteX4" fmla="*/ 429127 w 1739286"/>
                              <a:gd name="connsiteY4" fmla="*/ 570123 h 1753596"/>
                              <a:gd name="connsiteX0" fmla="*/ 1285469 w 1739286"/>
                              <a:gd name="connsiteY0" fmla="*/ 582154 h 1753596"/>
                              <a:gd name="connsiteX1" fmla="*/ 1739286 w 1739286"/>
                              <a:gd name="connsiteY1" fmla="*/ 308810 h 1753596"/>
                              <a:gd name="connsiteX2" fmla="*/ 1326202 w 1739286"/>
                              <a:gd name="connsiteY2" fmla="*/ 1484263 h 1753596"/>
                              <a:gd name="connsiteX3" fmla="*/ 848321 w 1739286"/>
                              <a:gd name="connsiteY3" fmla="*/ 1741565 h 1753596"/>
                              <a:gd name="connsiteX4" fmla="*/ 1285469 w 1739286"/>
                              <a:gd name="connsiteY4" fmla="*/ 582154 h 1753596"/>
                              <a:gd name="connsiteX0" fmla="*/ 303518 w 1739286"/>
                              <a:gd name="connsiteY0" fmla="*/ 32084 h 1753596"/>
                              <a:gd name="connsiteX1" fmla="*/ 321470 w 1739286"/>
                              <a:gd name="connsiteY1" fmla="*/ 0 h 1753596"/>
                              <a:gd name="connsiteX2" fmla="*/ 303518 w 1739286"/>
                              <a:gd name="connsiteY2" fmla="*/ 32084 h 1753596"/>
                              <a:gd name="connsiteX0" fmla="*/ 425116 w 1739286"/>
                              <a:gd name="connsiteY0" fmla="*/ 586165 h 1753596"/>
                              <a:gd name="connsiteX1" fmla="*/ 858881 w 1739286"/>
                              <a:gd name="connsiteY1" fmla="*/ 304800 h 1753596"/>
                              <a:gd name="connsiteX2" fmla="*/ 1735276 w 1739286"/>
                              <a:gd name="connsiteY2" fmla="*/ 308811 h 1753596"/>
                              <a:gd name="connsiteX3" fmla="*/ 1322191 w 1739286"/>
                              <a:gd name="connsiteY3" fmla="*/ 1476243 h 1753596"/>
                              <a:gd name="connsiteX4" fmla="*/ 856342 w 1739286"/>
                              <a:gd name="connsiteY4" fmla="*/ 1741565 h 1753596"/>
                              <a:gd name="connsiteX5" fmla="*/ 0 w 1739286"/>
                              <a:gd name="connsiteY5" fmla="*/ 1741565 h 1753596"/>
                              <a:gd name="connsiteX6" fmla="*/ 425116 w 1739286"/>
                              <a:gd name="connsiteY6" fmla="*/ 586165 h 1753596"/>
                              <a:gd name="connsiteX7" fmla="*/ 429126 w 1739286"/>
                              <a:gd name="connsiteY7" fmla="*/ 582153 h 1753596"/>
                              <a:gd name="connsiteX8" fmla="*/ 1301510 w 1739286"/>
                              <a:gd name="connsiteY8" fmla="*/ 574133 h 1753596"/>
                              <a:gd name="connsiteX9" fmla="*/ 1727255 w 1739286"/>
                              <a:gd name="connsiteY9" fmla="*/ 316832 h 1753596"/>
                              <a:gd name="connsiteX10" fmla="*/ 1289479 w 1739286"/>
                              <a:gd name="connsiteY10" fmla="*/ 582154 h 1753596"/>
                              <a:gd name="connsiteX11" fmla="*/ 856342 w 1739286"/>
                              <a:gd name="connsiteY11" fmla="*/ 1753596 h 1753596"/>
                              <a:gd name="connsiteX0" fmla="*/ 429127 w 1739286"/>
                              <a:gd name="connsiteY0" fmla="*/ 538039 h 1721512"/>
                              <a:gd name="connsiteX1" fmla="*/ 848321 w 1739286"/>
                              <a:gd name="connsiteY1" fmla="*/ 289386 h 1721512"/>
                              <a:gd name="connsiteX2" fmla="*/ 848321 w 1739286"/>
                              <a:gd name="connsiteY2" fmla="*/ 1709481 h 1721512"/>
                              <a:gd name="connsiteX3" fmla="*/ 0 w 1739286"/>
                              <a:gd name="connsiteY3" fmla="*/ 1709481 h 1721512"/>
                              <a:gd name="connsiteX4" fmla="*/ 429127 w 1739286"/>
                              <a:gd name="connsiteY4" fmla="*/ 538039 h 1721512"/>
                              <a:gd name="connsiteX0" fmla="*/ 1285469 w 1739286"/>
                              <a:gd name="connsiteY0" fmla="*/ 550070 h 1721512"/>
                              <a:gd name="connsiteX1" fmla="*/ 1739286 w 1739286"/>
                              <a:gd name="connsiteY1" fmla="*/ 276726 h 1721512"/>
                              <a:gd name="connsiteX2" fmla="*/ 1326202 w 1739286"/>
                              <a:gd name="connsiteY2" fmla="*/ 1452179 h 1721512"/>
                              <a:gd name="connsiteX3" fmla="*/ 848321 w 1739286"/>
                              <a:gd name="connsiteY3" fmla="*/ 1709481 h 1721512"/>
                              <a:gd name="connsiteX4" fmla="*/ 1285469 w 1739286"/>
                              <a:gd name="connsiteY4" fmla="*/ 550070 h 1721512"/>
                              <a:gd name="connsiteX0" fmla="*/ 303518 w 1739286"/>
                              <a:gd name="connsiteY0" fmla="*/ 0 h 1721512"/>
                              <a:gd name="connsiteX1" fmla="*/ 678407 w 1739286"/>
                              <a:gd name="connsiteY1" fmla="*/ 40105 h 1721512"/>
                              <a:gd name="connsiteX2" fmla="*/ 303518 w 1739286"/>
                              <a:gd name="connsiteY2" fmla="*/ 0 h 1721512"/>
                              <a:gd name="connsiteX0" fmla="*/ 425116 w 1739286"/>
                              <a:gd name="connsiteY0" fmla="*/ 554081 h 1721512"/>
                              <a:gd name="connsiteX1" fmla="*/ 858881 w 1739286"/>
                              <a:gd name="connsiteY1" fmla="*/ 272716 h 1721512"/>
                              <a:gd name="connsiteX2" fmla="*/ 1735276 w 1739286"/>
                              <a:gd name="connsiteY2" fmla="*/ 276727 h 1721512"/>
                              <a:gd name="connsiteX3" fmla="*/ 1322191 w 1739286"/>
                              <a:gd name="connsiteY3" fmla="*/ 1444159 h 1721512"/>
                              <a:gd name="connsiteX4" fmla="*/ 856342 w 1739286"/>
                              <a:gd name="connsiteY4" fmla="*/ 1709481 h 1721512"/>
                              <a:gd name="connsiteX5" fmla="*/ 0 w 1739286"/>
                              <a:gd name="connsiteY5" fmla="*/ 1709481 h 1721512"/>
                              <a:gd name="connsiteX6" fmla="*/ 425116 w 1739286"/>
                              <a:gd name="connsiteY6" fmla="*/ 554081 h 1721512"/>
                              <a:gd name="connsiteX7" fmla="*/ 429126 w 1739286"/>
                              <a:gd name="connsiteY7" fmla="*/ 550069 h 1721512"/>
                              <a:gd name="connsiteX8" fmla="*/ 1301510 w 1739286"/>
                              <a:gd name="connsiteY8" fmla="*/ 542049 h 1721512"/>
                              <a:gd name="connsiteX9" fmla="*/ 1727255 w 1739286"/>
                              <a:gd name="connsiteY9" fmla="*/ 284748 h 1721512"/>
                              <a:gd name="connsiteX10" fmla="*/ 1289479 w 1739286"/>
                              <a:gd name="connsiteY10" fmla="*/ 550070 h 1721512"/>
                              <a:gd name="connsiteX11" fmla="*/ 856342 w 1739286"/>
                              <a:gd name="connsiteY11" fmla="*/ 1721512 h 1721512"/>
                              <a:gd name="connsiteX0" fmla="*/ 429127 w 1739286"/>
                              <a:gd name="connsiteY0" fmla="*/ 497934 h 1681407"/>
                              <a:gd name="connsiteX1" fmla="*/ 848321 w 1739286"/>
                              <a:gd name="connsiteY1" fmla="*/ 249281 h 1681407"/>
                              <a:gd name="connsiteX2" fmla="*/ 848321 w 1739286"/>
                              <a:gd name="connsiteY2" fmla="*/ 1669376 h 1681407"/>
                              <a:gd name="connsiteX3" fmla="*/ 0 w 1739286"/>
                              <a:gd name="connsiteY3" fmla="*/ 1669376 h 1681407"/>
                              <a:gd name="connsiteX4" fmla="*/ 429127 w 1739286"/>
                              <a:gd name="connsiteY4" fmla="*/ 497934 h 1681407"/>
                              <a:gd name="connsiteX0" fmla="*/ 1285469 w 1739286"/>
                              <a:gd name="connsiteY0" fmla="*/ 509965 h 1681407"/>
                              <a:gd name="connsiteX1" fmla="*/ 1739286 w 1739286"/>
                              <a:gd name="connsiteY1" fmla="*/ 236621 h 1681407"/>
                              <a:gd name="connsiteX2" fmla="*/ 1326202 w 1739286"/>
                              <a:gd name="connsiteY2" fmla="*/ 1412074 h 1681407"/>
                              <a:gd name="connsiteX3" fmla="*/ 848321 w 1739286"/>
                              <a:gd name="connsiteY3" fmla="*/ 1669376 h 1681407"/>
                              <a:gd name="connsiteX4" fmla="*/ 1285469 w 1739286"/>
                              <a:gd name="connsiteY4" fmla="*/ 509965 h 1681407"/>
                              <a:gd name="connsiteX0" fmla="*/ 636392 w 1739286"/>
                              <a:gd name="connsiteY0" fmla="*/ 72189 h 1681407"/>
                              <a:gd name="connsiteX1" fmla="*/ 678407 w 1739286"/>
                              <a:gd name="connsiteY1" fmla="*/ 0 h 1681407"/>
                              <a:gd name="connsiteX2" fmla="*/ 636392 w 1739286"/>
                              <a:gd name="connsiteY2" fmla="*/ 72189 h 1681407"/>
                              <a:gd name="connsiteX0" fmla="*/ 425116 w 1739286"/>
                              <a:gd name="connsiteY0" fmla="*/ 513976 h 1681407"/>
                              <a:gd name="connsiteX1" fmla="*/ 858881 w 1739286"/>
                              <a:gd name="connsiteY1" fmla="*/ 232611 h 1681407"/>
                              <a:gd name="connsiteX2" fmla="*/ 1735276 w 1739286"/>
                              <a:gd name="connsiteY2" fmla="*/ 236622 h 1681407"/>
                              <a:gd name="connsiteX3" fmla="*/ 1322191 w 1739286"/>
                              <a:gd name="connsiteY3" fmla="*/ 1404054 h 1681407"/>
                              <a:gd name="connsiteX4" fmla="*/ 856342 w 1739286"/>
                              <a:gd name="connsiteY4" fmla="*/ 1669376 h 1681407"/>
                              <a:gd name="connsiteX5" fmla="*/ 0 w 1739286"/>
                              <a:gd name="connsiteY5" fmla="*/ 1669376 h 1681407"/>
                              <a:gd name="connsiteX6" fmla="*/ 425116 w 1739286"/>
                              <a:gd name="connsiteY6" fmla="*/ 513976 h 1681407"/>
                              <a:gd name="connsiteX7" fmla="*/ 429126 w 1739286"/>
                              <a:gd name="connsiteY7" fmla="*/ 509964 h 1681407"/>
                              <a:gd name="connsiteX8" fmla="*/ 1301510 w 1739286"/>
                              <a:gd name="connsiteY8" fmla="*/ 501944 h 1681407"/>
                              <a:gd name="connsiteX9" fmla="*/ 1727255 w 1739286"/>
                              <a:gd name="connsiteY9" fmla="*/ 244643 h 1681407"/>
                              <a:gd name="connsiteX10" fmla="*/ 1289479 w 1739286"/>
                              <a:gd name="connsiteY10" fmla="*/ 509965 h 1681407"/>
                              <a:gd name="connsiteX11" fmla="*/ 856342 w 1739286"/>
                              <a:gd name="connsiteY11" fmla="*/ 1681407 h 1681407"/>
                              <a:gd name="connsiteX0" fmla="*/ 429127 w 1739286"/>
                              <a:gd name="connsiteY0" fmla="*/ 497934 h 1681407"/>
                              <a:gd name="connsiteX1" fmla="*/ 848321 w 1739286"/>
                              <a:gd name="connsiteY1" fmla="*/ 249281 h 1681407"/>
                              <a:gd name="connsiteX2" fmla="*/ 848321 w 1739286"/>
                              <a:gd name="connsiteY2" fmla="*/ 1669376 h 1681407"/>
                              <a:gd name="connsiteX3" fmla="*/ 0 w 1739286"/>
                              <a:gd name="connsiteY3" fmla="*/ 1669376 h 1681407"/>
                              <a:gd name="connsiteX4" fmla="*/ 429127 w 1739286"/>
                              <a:gd name="connsiteY4" fmla="*/ 497934 h 1681407"/>
                              <a:gd name="connsiteX0" fmla="*/ 1285469 w 1739286"/>
                              <a:gd name="connsiteY0" fmla="*/ 509965 h 1681407"/>
                              <a:gd name="connsiteX1" fmla="*/ 1739286 w 1739286"/>
                              <a:gd name="connsiteY1" fmla="*/ 236621 h 1681407"/>
                              <a:gd name="connsiteX2" fmla="*/ 1326202 w 1739286"/>
                              <a:gd name="connsiteY2" fmla="*/ 1412074 h 1681407"/>
                              <a:gd name="connsiteX3" fmla="*/ 848321 w 1739286"/>
                              <a:gd name="connsiteY3" fmla="*/ 1669376 h 1681407"/>
                              <a:gd name="connsiteX4" fmla="*/ 1285469 w 1739286"/>
                              <a:gd name="connsiteY4" fmla="*/ 509965 h 1681407"/>
                              <a:gd name="connsiteX0" fmla="*/ 636392 w 1739286"/>
                              <a:gd name="connsiteY0" fmla="*/ 72189 h 1681407"/>
                              <a:gd name="connsiteX1" fmla="*/ 678407 w 1739286"/>
                              <a:gd name="connsiteY1" fmla="*/ 0 h 1681407"/>
                              <a:gd name="connsiteX2" fmla="*/ 636392 w 1739286"/>
                              <a:gd name="connsiteY2" fmla="*/ 72189 h 1681407"/>
                              <a:gd name="connsiteX0" fmla="*/ 425116 w 1739286"/>
                              <a:gd name="connsiteY0" fmla="*/ 513976 h 1681407"/>
                              <a:gd name="connsiteX1" fmla="*/ 858881 w 1739286"/>
                              <a:gd name="connsiteY1" fmla="*/ 232611 h 1681407"/>
                              <a:gd name="connsiteX2" fmla="*/ 1735276 w 1739286"/>
                              <a:gd name="connsiteY2" fmla="*/ 236622 h 1681407"/>
                              <a:gd name="connsiteX3" fmla="*/ 1322191 w 1739286"/>
                              <a:gd name="connsiteY3" fmla="*/ 1404054 h 1681407"/>
                              <a:gd name="connsiteX4" fmla="*/ 856342 w 1739286"/>
                              <a:gd name="connsiteY4" fmla="*/ 1669376 h 1681407"/>
                              <a:gd name="connsiteX5" fmla="*/ 0 w 1739286"/>
                              <a:gd name="connsiteY5" fmla="*/ 1669376 h 1681407"/>
                              <a:gd name="connsiteX6" fmla="*/ 425116 w 1739286"/>
                              <a:gd name="connsiteY6" fmla="*/ 513976 h 1681407"/>
                              <a:gd name="connsiteX7" fmla="*/ 429126 w 1739286"/>
                              <a:gd name="connsiteY7" fmla="*/ 509964 h 1681407"/>
                              <a:gd name="connsiteX8" fmla="*/ 1301510 w 1739286"/>
                              <a:gd name="connsiteY8" fmla="*/ 501944 h 1681407"/>
                              <a:gd name="connsiteX9" fmla="*/ 1727255 w 1739286"/>
                              <a:gd name="connsiteY9" fmla="*/ 244643 h 1681407"/>
                              <a:gd name="connsiteX10" fmla="*/ 1289479 w 1739286"/>
                              <a:gd name="connsiteY10" fmla="*/ 509965 h 1681407"/>
                              <a:gd name="connsiteX11" fmla="*/ 856342 w 1739286"/>
                              <a:gd name="connsiteY11" fmla="*/ 1681407 h 1681407"/>
                              <a:gd name="connsiteX0" fmla="*/ 429127 w 1739286"/>
                              <a:gd name="connsiteY0" fmla="*/ 497934 h 1681407"/>
                              <a:gd name="connsiteX1" fmla="*/ 848321 w 1739286"/>
                              <a:gd name="connsiteY1" fmla="*/ 249281 h 1681407"/>
                              <a:gd name="connsiteX2" fmla="*/ 848321 w 1739286"/>
                              <a:gd name="connsiteY2" fmla="*/ 1669376 h 1681407"/>
                              <a:gd name="connsiteX3" fmla="*/ 0 w 1739286"/>
                              <a:gd name="connsiteY3" fmla="*/ 1669376 h 1681407"/>
                              <a:gd name="connsiteX4" fmla="*/ 429127 w 1739286"/>
                              <a:gd name="connsiteY4" fmla="*/ 497934 h 1681407"/>
                              <a:gd name="connsiteX0" fmla="*/ 1285469 w 1739286"/>
                              <a:gd name="connsiteY0" fmla="*/ 509965 h 1681407"/>
                              <a:gd name="connsiteX1" fmla="*/ 1739286 w 1739286"/>
                              <a:gd name="connsiteY1" fmla="*/ 236621 h 1681407"/>
                              <a:gd name="connsiteX2" fmla="*/ 1326202 w 1739286"/>
                              <a:gd name="connsiteY2" fmla="*/ 1412074 h 1681407"/>
                              <a:gd name="connsiteX3" fmla="*/ 848321 w 1739286"/>
                              <a:gd name="connsiteY3" fmla="*/ 1669376 h 1681407"/>
                              <a:gd name="connsiteX4" fmla="*/ 1285469 w 1739286"/>
                              <a:gd name="connsiteY4" fmla="*/ 509965 h 1681407"/>
                              <a:gd name="connsiteX0" fmla="*/ 504045 w 1739286"/>
                              <a:gd name="connsiteY0" fmla="*/ 208547 h 1681407"/>
                              <a:gd name="connsiteX1" fmla="*/ 678407 w 1739286"/>
                              <a:gd name="connsiteY1" fmla="*/ 0 h 1681407"/>
                              <a:gd name="connsiteX2" fmla="*/ 504045 w 1739286"/>
                              <a:gd name="connsiteY2" fmla="*/ 208547 h 1681407"/>
                              <a:gd name="connsiteX0" fmla="*/ 425116 w 1739286"/>
                              <a:gd name="connsiteY0" fmla="*/ 513976 h 1681407"/>
                              <a:gd name="connsiteX1" fmla="*/ 858881 w 1739286"/>
                              <a:gd name="connsiteY1" fmla="*/ 232611 h 1681407"/>
                              <a:gd name="connsiteX2" fmla="*/ 1735276 w 1739286"/>
                              <a:gd name="connsiteY2" fmla="*/ 236622 h 1681407"/>
                              <a:gd name="connsiteX3" fmla="*/ 1322191 w 1739286"/>
                              <a:gd name="connsiteY3" fmla="*/ 1404054 h 1681407"/>
                              <a:gd name="connsiteX4" fmla="*/ 856342 w 1739286"/>
                              <a:gd name="connsiteY4" fmla="*/ 1669376 h 1681407"/>
                              <a:gd name="connsiteX5" fmla="*/ 0 w 1739286"/>
                              <a:gd name="connsiteY5" fmla="*/ 1669376 h 1681407"/>
                              <a:gd name="connsiteX6" fmla="*/ 425116 w 1739286"/>
                              <a:gd name="connsiteY6" fmla="*/ 513976 h 1681407"/>
                              <a:gd name="connsiteX7" fmla="*/ 429126 w 1739286"/>
                              <a:gd name="connsiteY7" fmla="*/ 509964 h 1681407"/>
                              <a:gd name="connsiteX8" fmla="*/ 1301510 w 1739286"/>
                              <a:gd name="connsiteY8" fmla="*/ 501944 h 1681407"/>
                              <a:gd name="connsiteX9" fmla="*/ 1727255 w 1739286"/>
                              <a:gd name="connsiteY9" fmla="*/ 244643 h 1681407"/>
                              <a:gd name="connsiteX10" fmla="*/ 1289479 w 1739286"/>
                              <a:gd name="connsiteY10" fmla="*/ 509965 h 1681407"/>
                              <a:gd name="connsiteX11" fmla="*/ 856342 w 1739286"/>
                              <a:gd name="connsiteY11" fmla="*/ 1681407 h 1681407"/>
                              <a:gd name="connsiteX0" fmla="*/ 429127 w 1739286"/>
                              <a:gd name="connsiteY0" fmla="*/ 590176 h 1773649"/>
                              <a:gd name="connsiteX1" fmla="*/ 848321 w 1739286"/>
                              <a:gd name="connsiteY1" fmla="*/ 341523 h 1773649"/>
                              <a:gd name="connsiteX2" fmla="*/ 848321 w 1739286"/>
                              <a:gd name="connsiteY2" fmla="*/ 1761618 h 1773649"/>
                              <a:gd name="connsiteX3" fmla="*/ 0 w 1739286"/>
                              <a:gd name="connsiteY3" fmla="*/ 1761618 h 1773649"/>
                              <a:gd name="connsiteX4" fmla="*/ 429127 w 1739286"/>
                              <a:gd name="connsiteY4" fmla="*/ 590176 h 1773649"/>
                              <a:gd name="connsiteX0" fmla="*/ 1285469 w 1739286"/>
                              <a:gd name="connsiteY0" fmla="*/ 602207 h 1773649"/>
                              <a:gd name="connsiteX1" fmla="*/ 1739286 w 1739286"/>
                              <a:gd name="connsiteY1" fmla="*/ 328863 h 1773649"/>
                              <a:gd name="connsiteX2" fmla="*/ 1326202 w 1739286"/>
                              <a:gd name="connsiteY2" fmla="*/ 1504316 h 1773649"/>
                              <a:gd name="connsiteX3" fmla="*/ 848321 w 1739286"/>
                              <a:gd name="connsiteY3" fmla="*/ 1761618 h 1773649"/>
                              <a:gd name="connsiteX4" fmla="*/ 1285469 w 1739286"/>
                              <a:gd name="connsiteY4" fmla="*/ 602207 h 1773649"/>
                              <a:gd name="connsiteX0" fmla="*/ 504045 w 1739286"/>
                              <a:gd name="connsiteY0" fmla="*/ 300789 h 1773649"/>
                              <a:gd name="connsiteX1" fmla="*/ 742576 w 1739286"/>
                              <a:gd name="connsiteY1" fmla="*/ 0 h 1773649"/>
                              <a:gd name="connsiteX2" fmla="*/ 504045 w 1739286"/>
                              <a:gd name="connsiteY2" fmla="*/ 300789 h 1773649"/>
                              <a:gd name="connsiteX0" fmla="*/ 425116 w 1739286"/>
                              <a:gd name="connsiteY0" fmla="*/ 606218 h 1773649"/>
                              <a:gd name="connsiteX1" fmla="*/ 858881 w 1739286"/>
                              <a:gd name="connsiteY1" fmla="*/ 324853 h 1773649"/>
                              <a:gd name="connsiteX2" fmla="*/ 1735276 w 1739286"/>
                              <a:gd name="connsiteY2" fmla="*/ 328864 h 1773649"/>
                              <a:gd name="connsiteX3" fmla="*/ 1322191 w 1739286"/>
                              <a:gd name="connsiteY3" fmla="*/ 1496296 h 1773649"/>
                              <a:gd name="connsiteX4" fmla="*/ 856342 w 1739286"/>
                              <a:gd name="connsiteY4" fmla="*/ 1761618 h 1773649"/>
                              <a:gd name="connsiteX5" fmla="*/ 0 w 1739286"/>
                              <a:gd name="connsiteY5" fmla="*/ 1761618 h 1773649"/>
                              <a:gd name="connsiteX6" fmla="*/ 425116 w 1739286"/>
                              <a:gd name="connsiteY6" fmla="*/ 606218 h 1773649"/>
                              <a:gd name="connsiteX7" fmla="*/ 429126 w 1739286"/>
                              <a:gd name="connsiteY7" fmla="*/ 602206 h 1773649"/>
                              <a:gd name="connsiteX8" fmla="*/ 1301510 w 1739286"/>
                              <a:gd name="connsiteY8" fmla="*/ 594186 h 1773649"/>
                              <a:gd name="connsiteX9" fmla="*/ 1727255 w 1739286"/>
                              <a:gd name="connsiteY9" fmla="*/ 336885 h 1773649"/>
                              <a:gd name="connsiteX10" fmla="*/ 1289479 w 1739286"/>
                              <a:gd name="connsiteY10" fmla="*/ 602207 h 1773649"/>
                              <a:gd name="connsiteX11" fmla="*/ 856342 w 1739286"/>
                              <a:gd name="connsiteY11" fmla="*/ 1773649 h 1773649"/>
                              <a:gd name="connsiteX0" fmla="*/ 429127 w 1739286"/>
                              <a:gd name="connsiteY0" fmla="*/ 592733 h 1776206"/>
                              <a:gd name="connsiteX1" fmla="*/ 848321 w 1739286"/>
                              <a:gd name="connsiteY1" fmla="*/ 344080 h 1776206"/>
                              <a:gd name="connsiteX2" fmla="*/ 848321 w 1739286"/>
                              <a:gd name="connsiteY2" fmla="*/ 1764175 h 1776206"/>
                              <a:gd name="connsiteX3" fmla="*/ 0 w 1739286"/>
                              <a:gd name="connsiteY3" fmla="*/ 1764175 h 1776206"/>
                              <a:gd name="connsiteX4" fmla="*/ 429127 w 1739286"/>
                              <a:gd name="connsiteY4" fmla="*/ 592733 h 1776206"/>
                              <a:gd name="connsiteX0" fmla="*/ 1285469 w 1739286"/>
                              <a:gd name="connsiteY0" fmla="*/ 604764 h 1776206"/>
                              <a:gd name="connsiteX1" fmla="*/ 1739286 w 1739286"/>
                              <a:gd name="connsiteY1" fmla="*/ 331420 h 1776206"/>
                              <a:gd name="connsiteX2" fmla="*/ 1326202 w 1739286"/>
                              <a:gd name="connsiteY2" fmla="*/ 1506873 h 1776206"/>
                              <a:gd name="connsiteX3" fmla="*/ 848321 w 1739286"/>
                              <a:gd name="connsiteY3" fmla="*/ 1764175 h 1776206"/>
                              <a:gd name="connsiteX4" fmla="*/ 1285469 w 1739286"/>
                              <a:gd name="connsiteY4" fmla="*/ 604764 h 1776206"/>
                              <a:gd name="connsiteX0" fmla="*/ 504045 w 1739286"/>
                              <a:gd name="connsiteY0" fmla="*/ 303346 h 1776206"/>
                              <a:gd name="connsiteX1" fmla="*/ 742576 w 1739286"/>
                              <a:gd name="connsiteY1" fmla="*/ 2557 h 1776206"/>
                              <a:gd name="connsiteX2" fmla="*/ 740365 w 1739286"/>
                              <a:gd name="connsiteY2" fmla="*/ 166255 h 1776206"/>
                              <a:gd name="connsiteX3" fmla="*/ 504045 w 1739286"/>
                              <a:gd name="connsiteY3" fmla="*/ 303346 h 1776206"/>
                              <a:gd name="connsiteX0" fmla="*/ 425116 w 1739286"/>
                              <a:gd name="connsiteY0" fmla="*/ 608775 h 1776206"/>
                              <a:gd name="connsiteX1" fmla="*/ 858881 w 1739286"/>
                              <a:gd name="connsiteY1" fmla="*/ 327410 h 1776206"/>
                              <a:gd name="connsiteX2" fmla="*/ 1735276 w 1739286"/>
                              <a:gd name="connsiteY2" fmla="*/ 331421 h 1776206"/>
                              <a:gd name="connsiteX3" fmla="*/ 1322191 w 1739286"/>
                              <a:gd name="connsiteY3" fmla="*/ 1498853 h 1776206"/>
                              <a:gd name="connsiteX4" fmla="*/ 856342 w 1739286"/>
                              <a:gd name="connsiteY4" fmla="*/ 1764175 h 1776206"/>
                              <a:gd name="connsiteX5" fmla="*/ 0 w 1739286"/>
                              <a:gd name="connsiteY5" fmla="*/ 1764175 h 1776206"/>
                              <a:gd name="connsiteX6" fmla="*/ 425116 w 1739286"/>
                              <a:gd name="connsiteY6" fmla="*/ 608775 h 1776206"/>
                              <a:gd name="connsiteX7" fmla="*/ 429126 w 1739286"/>
                              <a:gd name="connsiteY7" fmla="*/ 604763 h 1776206"/>
                              <a:gd name="connsiteX8" fmla="*/ 1301510 w 1739286"/>
                              <a:gd name="connsiteY8" fmla="*/ 596743 h 1776206"/>
                              <a:gd name="connsiteX9" fmla="*/ 1727255 w 1739286"/>
                              <a:gd name="connsiteY9" fmla="*/ 339442 h 1776206"/>
                              <a:gd name="connsiteX10" fmla="*/ 1289479 w 1739286"/>
                              <a:gd name="connsiteY10" fmla="*/ 604764 h 1776206"/>
                              <a:gd name="connsiteX11" fmla="*/ 856342 w 1739286"/>
                              <a:gd name="connsiteY11" fmla="*/ 1776206 h 1776206"/>
                              <a:gd name="connsiteX0" fmla="*/ 429127 w 1739286"/>
                              <a:gd name="connsiteY0" fmla="*/ 592051 h 1775524"/>
                              <a:gd name="connsiteX1" fmla="*/ 848321 w 1739286"/>
                              <a:gd name="connsiteY1" fmla="*/ 343398 h 1775524"/>
                              <a:gd name="connsiteX2" fmla="*/ 848321 w 1739286"/>
                              <a:gd name="connsiteY2" fmla="*/ 1763493 h 1775524"/>
                              <a:gd name="connsiteX3" fmla="*/ 0 w 1739286"/>
                              <a:gd name="connsiteY3" fmla="*/ 1763493 h 1775524"/>
                              <a:gd name="connsiteX4" fmla="*/ 429127 w 1739286"/>
                              <a:gd name="connsiteY4" fmla="*/ 592051 h 1775524"/>
                              <a:gd name="connsiteX0" fmla="*/ 1285469 w 1739286"/>
                              <a:gd name="connsiteY0" fmla="*/ 604082 h 1775524"/>
                              <a:gd name="connsiteX1" fmla="*/ 1739286 w 1739286"/>
                              <a:gd name="connsiteY1" fmla="*/ 330738 h 1775524"/>
                              <a:gd name="connsiteX2" fmla="*/ 1326202 w 1739286"/>
                              <a:gd name="connsiteY2" fmla="*/ 1506191 h 1775524"/>
                              <a:gd name="connsiteX3" fmla="*/ 848321 w 1739286"/>
                              <a:gd name="connsiteY3" fmla="*/ 1763493 h 1775524"/>
                              <a:gd name="connsiteX4" fmla="*/ 1285469 w 1739286"/>
                              <a:gd name="connsiteY4" fmla="*/ 604082 h 1775524"/>
                              <a:gd name="connsiteX0" fmla="*/ 504045 w 1739286"/>
                              <a:gd name="connsiteY0" fmla="*/ 302664 h 1775524"/>
                              <a:gd name="connsiteX1" fmla="*/ 742576 w 1739286"/>
                              <a:gd name="connsiteY1" fmla="*/ 1875 h 1775524"/>
                              <a:gd name="connsiteX2" fmla="*/ 796512 w 1739286"/>
                              <a:gd name="connsiteY2" fmla="*/ 221721 h 1775524"/>
                              <a:gd name="connsiteX3" fmla="*/ 504045 w 1739286"/>
                              <a:gd name="connsiteY3" fmla="*/ 302664 h 1775524"/>
                              <a:gd name="connsiteX0" fmla="*/ 425116 w 1739286"/>
                              <a:gd name="connsiteY0" fmla="*/ 608093 h 1775524"/>
                              <a:gd name="connsiteX1" fmla="*/ 858881 w 1739286"/>
                              <a:gd name="connsiteY1" fmla="*/ 326728 h 1775524"/>
                              <a:gd name="connsiteX2" fmla="*/ 1735276 w 1739286"/>
                              <a:gd name="connsiteY2" fmla="*/ 330739 h 1775524"/>
                              <a:gd name="connsiteX3" fmla="*/ 1322191 w 1739286"/>
                              <a:gd name="connsiteY3" fmla="*/ 1498171 h 1775524"/>
                              <a:gd name="connsiteX4" fmla="*/ 856342 w 1739286"/>
                              <a:gd name="connsiteY4" fmla="*/ 1763493 h 1775524"/>
                              <a:gd name="connsiteX5" fmla="*/ 0 w 1739286"/>
                              <a:gd name="connsiteY5" fmla="*/ 1763493 h 1775524"/>
                              <a:gd name="connsiteX6" fmla="*/ 425116 w 1739286"/>
                              <a:gd name="connsiteY6" fmla="*/ 608093 h 1775524"/>
                              <a:gd name="connsiteX7" fmla="*/ 429126 w 1739286"/>
                              <a:gd name="connsiteY7" fmla="*/ 604081 h 1775524"/>
                              <a:gd name="connsiteX8" fmla="*/ 1301510 w 1739286"/>
                              <a:gd name="connsiteY8" fmla="*/ 596061 h 1775524"/>
                              <a:gd name="connsiteX9" fmla="*/ 1727255 w 1739286"/>
                              <a:gd name="connsiteY9" fmla="*/ 338760 h 1775524"/>
                              <a:gd name="connsiteX10" fmla="*/ 1289479 w 1739286"/>
                              <a:gd name="connsiteY10" fmla="*/ 604082 h 1775524"/>
                              <a:gd name="connsiteX11" fmla="*/ 856342 w 1739286"/>
                              <a:gd name="connsiteY11" fmla="*/ 1775524 h 1775524"/>
                              <a:gd name="connsiteX0" fmla="*/ 429127 w 1739286"/>
                              <a:gd name="connsiteY0" fmla="*/ 591918 h 1775391"/>
                              <a:gd name="connsiteX1" fmla="*/ 848321 w 1739286"/>
                              <a:gd name="connsiteY1" fmla="*/ 343265 h 1775391"/>
                              <a:gd name="connsiteX2" fmla="*/ 848321 w 1739286"/>
                              <a:gd name="connsiteY2" fmla="*/ 1763360 h 1775391"/>
                              <a:gd name="connsiteX3" fmla="*/ 0 w 1739286"/>
                              <a:gd name="connsiteY3" fmla="*/ 1763360 h 1775391"/>
                              <a:gd name="connsiteX4" fmla="*/ 429127 w 1739286"/>
                              <a:gd name="connsiteY4" fmla="*/ 591918 h 1775391"/>
                              <a:gd name="connsiteX0" fmla="*/ 1285469 w 1739286"/>
                              <a:gd name="connsiteY0" fmla="*/ 603949 h 1775391"/>
                              <a:gd name="connsiteX1" fmla="*/ 1739286 w 1739286"/>
                              <a:gd name="connsiteY1" fmla="*/ 330605 h 1775391"/>
                              <a:gd name="connsiteX2" fmla="*/ 1326202 w 1739286"/>
                              <a:gd name="connsiteY2" fmla="*/ 1506058 h 1775391"/>
                              <a:gd name="connsiteX3" fmla="*/ 848321 w 1739286"/>
                              <a:gd name="connsiteY3" fmla="*/ 1763360 h 1775391"/>
                              <a:gd name="connsiteX4" fmla="*/ 1285469 w 1739286"/>
                              <a:gd name="connsiteY4" fmla="*/ 603949 h 1775391"/>
                              <a:gd name="connsiteX0" fmla="*/ 504045 w 1739286"/>
                              <a:gd name="connsiteY0" fmla="*/ 302531 h 1775391"/>
                              <a:gd name="connsiteX1" fmla="*/ 742576 w 1739286"/>
                              <a:gd name="connsiteY1" fmla="*/ 1742 h 1775391"/>
                              <a:gd name="connsiteX2" fmla="*/ 792501 w 1739286"/>
                              <a:gd name="connsiteY2" fmla="*/ 237630 h 1775391"/>
                              <a:gd name="connsiteX3" fmla="*/ 504045 w 1739286"/>
                              <a:gd name="connsiteY3" fmla="*/ 302531 h 1775391"/>
                              <a:gd name="connsiteX0" fmla="*/ 425116 w 1739286"/>
                              <a:gd name="connsiteY0" fmla="*/ 607960 h 1775391"/>
                              <a:gd name="connsiteX1" fmla="*/ 858881 w 1739286"/>
                              <a:gd name="connsiteY1" fmla="*/ 326595 h 1775391"/>
                              <a:gd name="connsiteX2" fmla="*/ 1735276 w 1739286"/>
                              <a:gd name="connsiteY2" fmla="*/ 330606 h 1775391"/>
                              <a:gd name="connsiteX3" fmla="*/ 1322191 w 1739286"/>
                              <a:gd name="connsiteY3" fmla="*/ 1498038 h 1775391"/>
                              <a:gd name="connsiteX4" fmla="*/ 856342 w 1739286"/>
                              <a:gd name="connsiteY4" fmla="*/ 1763360 h 1775391"/>
                              <a:gd name="connsiteX5" fmla="*/ 0 w 1739286"/>
                              <a:gd name="connsiteY5" fmla="*/ 1763360 h 1775391"/>
                              <a:gd name="connsiteX6" fmla="*/ 425116 w 1739286"/>
                              <a:gd name="connsiteY6" fmla="*/ 607960 h 1775391"/>
                              <a:gd name="connsiteX7" fmla="*/ 429126 w 1739286"/>
                              <a:gd name="connsiteY7" fmla="*/ 603948 h 1775391"/>
                              <a:gd name="connsiteX8" fmla="*/ 1301510 w 1739286"/>
                              <a:gd name="connsiteY8" fmla="*/ 595928 h 1775391"/>
                              <a:gd name="connsiteX9" fmla="*/ 1727255 w 1739286"/>
                              <a:gd name="connsiteY9" fmla="*/ 338627 h 1775391"/>
                              <a:gd name="connsiteX10" fmla="*/ 1289479 w 1739286"/>
                              <a:gd name="connsiteY10" fmla="*/ 603949 h 1775391"/>
                              <a:gd name="connsiteX11" fmla="*/ 856342 w 1739286"/>
                              <a:gd name="connsiteY11" fmla="*/ 1775391 h 1775391"/>
                              <a:gd name="connsiteX0" fmla="*/ 429127 w 1739286"/>
                              <a:gd name="connsiteY0" fmla="*/ 667677 h 1851150"/>
                              <a:gd name="connsiteX1" fmla="*/ 848321 w 1739286"/>
                              <a:gd name="connsiteY1" fmla="*/ 419024 h 1851150"/>
                              <a:gd name="connsiteX2" fmla="*/ 848321 w 1739286"/>
                              <a:gd name="connsiteY2" fmla="*/ 1839119 h 1851150"/>
                              <a:gd name="connsiteX3" fmla="*/ 0 w 1739286"/>
                              <a:gd name="connsiteY3" fmla="*/ 1839119 h 1851150"/>
                              <a:gd name="connsiteX4" fmla="*/ 429127 w 1739286"/>
                              <a:gd name="connsiteY4" fmla="*/ 667677 h 1851150"/>
                              <a:gd name="connsiteX0" fmla="*/ 1285469 w 1739286"/>
                              <a:gd name="connsiteY0" fmla="*/ 679708 h 1851150"/>
                              <a:gd name="connsiteX1" fmla="*/ 1739286 w 1739286"/>
                              <a:gd name="connsiteY1" fmla="*/ 406364 h 1851150"/>
                              <a:gd name="connsiteX2" fmla="*/ 1326202 w 1739286"/>
                              <a:gd name="connsiteY2" fmla="*/ 1581817 h 1851150"/>
                              <a:gd name="connsiteX3" fmla="*/ 848321 w 1739286"/>
                              <a:gd name="connsiteY3" fmla="*/ 1839119 h 1851150"/>
                              <a:gd name="connsiteX4" fmla="*/ 1285469 w 1739286"/>
                              <a:gd name="connsiteY4" fmla="*/ 679708 h 1851150"/>
                              <a:gd name="connsiteX0" fmla="*/ 504045 w 1739286"/>
                              <a:gd name="connsiteY0" fmla="*/ 378290 h 1851150"/>
                              <a:gd name="connsiteX1" fmla="*/ 818776 w 1739286"/>
                              <a:gd name="connsiteY1" fmla="*/ 1301 h 1851150"/>
                              <a:gd name="connsiteX2" fmla="*/ 792501 w 1739286"/>
                              <a:gd name="connsiteY2" fmla="*/ 313389 h 1851150"/>
                              <a:gd name="connsiteX3" fmla="*/ 504045 w 1739286"/>
                              <a:gd name="connsiteY3" fmla="*/ 378290 h 1851150"/>
                              <a:gd name="connsiteX0" fmla="*/ 425116 w 1739286"/>
                              <a:gd name="connsiteY0" fmla="*/ 683719 h 1851150"/>
                              <a:gd name="connsiteX1" fmla="*/ 858881 w 1739286"/>
                              <a:gd name="connsiteY1" fmla="*/ 402354 h 1851150"/>
                              <a:gd name="connsiteX2" fmla="*/ 1735276 w 1739286"/>
                              <a:gd name="connsiteY2" fmla="*/ 406365 h 1851150"/>
                              <a:gd name="connsiteX3" fmla="*/ 1322191 w 1739286"/>
                              <a:gd name="connsiteY3" fmla="*/ 1573797 h 1851150"/>
                              <a:gd name="connsiteX4" fmla="*/ 856342 w 1739286"/>
                              <a:gd name="connsiteY4" fmla="*/ 1839119 h 1851150"/>
                              <a:gd name="connsiteX5" fmla="*/ 0 w 1739286"/>
                              <a:gd name="connsiteY5" fmla="*/ 1839119 h 1851150"/>
                              <a:gd name="connsiteX6" fmla="*/ 425116 w 1739286"/>
                              <a:gd name="connsiteY6" fmla="*/ 683719 h 1851150"/>
                              <a:gd name="connsiteX7" fmla="*/ 429126 w 1739286"/>
                              <a:gd name="connsiteY7" fmla="*/ 679707 h 1851150"/>
                              <a:gd name="connsiteX8" fmla="*/ 1301510 w 1739286"/>
                              <a:gd name="connsiteY8" fmla="*/ 671687 h 1851150"/>
                              <a:gd name="connsiteX9" fmla="*/ 1727255 w 1739286"/>
                              <a:gd name="connsiteY9" fmla="*/ 414386 h 1851150"/>
                              <a:gd name="connsiteX10" fmla="*/ 1289479 w 1739286"/>
                              <a:gd name="connsiteY10" fmla="*/ 679708 h 1851150"/>
                              <a:gd name="connsiteX11" fmla="*/ 856342 w 1739286"/>
                              <a:gd name="connsiteY11" fmla="*/ 1851150 h 1851150"/>
                              <a:gd name="connsiteX0" fmla="*/ 429127 w 1739286"/>
                              <a:gd name="connsiteY0" fmla="*/ 667677 h 1851150"/>
                              <a:gd name="connsiteX1" fmla="*/ 848321 w 1739286"/>
                              <a:gd name="connsiteY1" fmla="*/ 419024 h 1851150"/>
                              <a:gd name="connsiteX2" fmla="*/ 848321 w 1739286"/>
                              <a:gd name="connsiteY2" fmla="*/ 1839119 h 1851150"/>
                              <a:gd name="connsiteX3" fmla="*/ 0 w 1739286"/>
                              <a:gd name="connsiteY3" fmla="*/ 1839119 h 1851150"/>
                              <a:gd name="connsiteX4" fmla="*/ 429127 w 1739286"/>
                              <a:gd name="connsiteY4" fmla="*/ 667677 h 1851150"/>
                              <a:gd name="connsiteX0" fmla="*/ 1285469 w 1739286"/>
                              <a:gd name="connsiteY0" fmla="*/ 679708 h 1851150"/>
                              <a:gd name="connsiteX1" fmla="*/ 1739286 w 1739286"/>
                              <a:gd name="connsiteY1" fmla="*/ 406364 h 1851150"/>
                              <a:gd name="connsiteX2" fmla="*/ 1326202 w 1739286"/>
                              <a:gd name="connsiteY2" fmla="*/ 1581817 h 1851150"/>
                              <a:gd name="connsiteX3" fmla="*/ 848321 w 1739286"/>
                              <a:gd name="connsiteY3" fmla="*/ 1839119 h 1851150"/>
                              <a:gd name="connsiteX4" fmla="*/ 1285469 w 1739286"/>
                              <a:gd name="connsiteY4" fmla="*/ 679708 h 1851150"/>
                              <a:gd name="connsiteX0" fmla="*/ 504045 w 1739286"/>
                              <a:gd name="connsiteY0" fmla="*/ 378290 h 1851150"/>
                              <a:gd name="connsiteX1" fmla="*/ 818776 w 1739286"/>
                              <a:gd name="connsiteY1" fmla="*/ 1301 h 1851150"/>
                              <a:gd name="connsiteX2" fmla="*/ 792501 w 1739286"/>
                              <a:gd name="connsiteY2" fmla="*/ 313389 h 1851150"/>
                              <a:gd name="connsiteX3" fmla="*/ 504045 w 1739286"/>
                              <a:gd name="connsiteY3" fmla="*/ 378290 h 1851150"/>
                              <a:gd name="connsiteX0" fmla="*/ 425116 w 1739286"/>
                              <a:gd name="connsiteY0" fmla="*/ 683719 h 1851150"/>
                              <a:gd name="connsiteX1" fmla="*/ 858881 w 1739286"/>
                              <a:gd name="connsiteY1" fmla="*/ 402354 h 1851150"/>
                              <a:gd name="connsiteX2" fmla="*/ 1735276 w 1739286"/>
                              <a:gd name="connsiteY2" fmla="*/ 406365 h 1851150"/>
                              <a:gd name="connsiteX3" fmla="*/ 1322191 w 1739286"/>
                              <a:gd name="connsiteY3" fmla="*/ 1573797 h 1851150"/>
                              <a:gd name="connsiteX4" fmla="*/ 856342 w 1739286"/>
                              <a:gd name="connsiteY4" fmla="*/ 1839119 h 1851150"/>
                              <a:gd name="connsiteX5" fmla="*/ 0 w 1739286"/>
                              <a:gd name="connsiteY5" fmla="*/ 1839119 h 1851150"/>
                              <a:gd name="connsiteX6" fmla="*/ 425116 w 1739286"/>
                              <a:gd name="connsiteY6" fmla="*/ 683719 h 1851150"/>
                              <a:gd name="connsiteX7" fmla="*/ 429126 w 1739286"/>
                              <a:gd name="connsiteY7" fmla="*/ 679707 h 1851150"/>
                              <a:gd name="connsiteX8" fmla="*/ 1301510 w 1739286"/>
                              <a:gd name="connsiteY8" fmla="*/ 671687 h 1851150"/>
                              <a:gd name="connsiteX9" fmla="*/ 1727255 w 1739286"/>
                              <a:gd name="connsiteY9" fmla="*/ 414386 h 1851150"/>
                              <a:gd name="connsiteX10" fmla="*/ 1289479 w 1739286"/>
                              <a:gd name="connsiteY10" fmla="*/ 679708 h 1851150"/>
                              <a:gd name="connsiteX11" fmla="*/ 856342 w 1739286"/>
                              <a:gd name="connsiteY11" fmla="*/ 1851150 h 1851150"/>
                              <a:gd name="connsiteX0" fmla="*/ 429127 w 1739286"/>
                              <a:gd name="connsiteY0" fmla="*/ 556154 h 1739627"/>
                              <a:gd name="connsiteX1" fmla="*/ 848321 w 1739286"/>
                              <a:gd name="connsiteY1" fmla="*/ 307501 h 1739627"/>
                              <a:gd name="connsiteX2" fmla="*/ 848321 w 1739286"/>
                              <a:gd name="connsiteY2" fmla="*/ 1727596 h 1739627"/>
                              <a:gd name="connsiteX3" fmla="*/ 0 w 1739286"/>
                              <a:gd name="connsiteY3" fmla="*/ 1727596 h 1739627"/>
                              <a:gd name="connsiteX4" fmla="*/ 429127 w 1739286"/>
                              <a:gd name="connsiteY4" fmla="*/ 556154 h 1739627"/>
                              <a:gd name="connsiteX0" fmla="*/ 1285469 w 1739286"/>
                              <a:gd name="connsiteY0" fmla="*/ 568185 h 1739627"/>
                              <a:gd name="connsiteX1" fmla="*/ 1739286 w 1739286"/>
                              <a:gd name="connsiteY1" fmla="*/ 294841 h 1739627"/>
                              <a:gd name="connsiteX2" fmla="*/ 1326202 w 1739286"/>
                              <a:gd name="connsiteY2" fmla="*/ 1470294 h 1739627"/>
                              <a:gd name="connsiteX3" fmla="*/ 848321 w 1739286"/>
                              <a:gd name="connsiteY3" fmla="*/ 1727596 h 1739627"/>
                              <a:gd name="connsiteX4" fmla="*/ 1285469 w 1739286"/>
                              <a:gd name="connsiteY4" fmla="*/ 568185 h 1739627"/>
                              <a:gd name="connsiteX0" fmla="*/ 504045 w 1739286"/>
                              <a:gd name="connsiteY0" fmla="*/ 266767 h 1739627"/>
                              <a:gd name="connsiteX1" fmla="*/ 718513 w 1739286"/>
                              <a:gd name="connsiteY1" fmla="*/ 2073 h 1739627"/>
                              <a:gd name="connsiteX2" fmla="*/ 792501 w 1739286"/>
                              <a:gd name="connsiteY2" fmla="*/ 201866 h 1739627"/>
                              <a:gd name="connsiteX3" fmla="*/ 504045 w 1739286"/>
                              <a:gd name="connsiteY3" fmla="*/ 266767 h 1739627"/>
                              <a:gd name="connsiteX0" fmla="*/ 425116 w 1739286"/>
                              <a:gd name="connsiteY0" fmla="*/ 572196 h 1739627"/>
                              <a:gd name="connsiteX1" fmla="*/ 858881 w 1739286"/>
                              <a:gd name="connsiteY1" fmla="*/ 290831 h 1739627"/>
                              <a:gd name="connsiteX2" fmla="*/ 1735276 w 1739286"/>
                              <a:gd name="connsiteY2" fmla="*/ 294842 h 1739627"/>
                              <a:gd name="connsiteX3" fmla="*/ 1322191 w 1739286"/>
                              <a:gd name="connsiteY3" fmla="*/ 1462274 h 1739627"/>
                              <a:gd name="connsiteX4" fmla="*/ 856342 w 1739286"/>
                              <a:gd name="connsiteY4" fmla="*/ 1727596 h 1739627"/>
                              <a:gd name="connsiteX5" fmla="*/ 0 w 1739286"/>
                              <a:gd name="connsiteY5" fmla="*/ 1727596 h 1739627"/>
                              <a:gd name="connsiteX6" fmla="*/ 425116 w 1739286"/>
                              <a:gd name="connsiteY6" fmla="*/ 572196 h 1739627"/>
                              <a:gd name="connsiteX7" fmla="*/ 429126 w 1739286"/>
                              <a:gd name="connsiteY7" fmla="*/ 568184 h 1739627"/>
                              <a:gd name="connsiteX8" fmla="*/ 1301510 w 1739286"/>
                              <a:gd name="connsiteY8" fmla="*/ 560164 h 1739627"/>
                              <a:gd name="connsiteX9" fmla="*/ 1727255 w 1739286"/>
                              <a:gd name="connsiteY9" fmla="*/ 302863 h 1739627"/>
                              <a:gd name="connsiteX10" fmla="*/ 1289479 w 1739286"/>
                              <a:gd name="connsiteY10" fmla="*/ 568185 h 1739627"/>
                              <a:gd name="connsiteX11" fmla="*/ 856342 w 1739286"/>
                              <a:gd name="connsiteY11" fmla="*/ 1739627 h 1739627"/>
                              <a:gd name="connsiteX0" fmla="*/ 429127 w 1739286"/>
                              <a:gd name="connsiteY0" fmla="*/ 556154 h 1739627"/>
                              <a:gd name="connsiteX1" fmla="*/ 848321 w 1739286"/>
                              <a:gd name="connsiteY1" fmla="*/ 307501 h 1739627"/>
                              <a:gd name="connsiteX2" fmla="*/ 848321 w 1739286"/>
                              <a:gd name="connsiteY2" fmla="*/ 1727596 h 1739627"/>
                              <a:gd name="connsiteX3" fmla="*/ 0 w 1739286"/>
                              <a:gd name="connsiteY3" fmla="*/ 1727596 h 1739627"/>
                              <a:gd name="connsiteX4" fmla="*/ 429127 w 1739286"/>
                              <a:gd name="connsiteY4" fmla="*/ 556154 h 1739627"/>
                              <a:gd name="connsiteX0" fmla="*/ 1285469 w 1739286"/>
                              <a:gd name="connsiteY0" fmla="*/ 568185 h 1739627"/>
                              <a:gd name="connsiteX1" fmla="*/ 1739286 w 1739286"/>
                              <a:gd name="connsiteY1" fmla="*/ 294841 h 1739627"/>
                              <a:gd name="connsiteX2" fmla="*/ 1326202 w 1739286"/>
                              <a:gd name="connsiteY2" fmla="*/ 1470294 h 1739627"/>
                              <a:gd name="connsiteX3" fmla="*/ 848321 w 1739286"/>
                              <a:gd name="connsiteY3" fmla="*/ 1727596 h 1739627"/>
                              <a:gd name="connsiteX4" fmla="*/ 1285469 w 1739286"/>
                              <a:gd name="connsiteY4" fmla="*/ 568185 h 1739627"/>
                              <a:gd name="connsiteX0" fmla="*/ 584256 w 1739286"/>
                              <a:gd name="connsiteY0" fmla="*/ 202599 h 1739627"/>
                              <a:gd name="connsiteX1" fmla="*/ 718513 w 1739286"/>
                              <a:gd name="connsiteY1" fmla="*/ 2073 h 1739627"/>
                              <a:gd name="connsiteX2" fmla="*/ 792501 w 1739286"/>
                              <a:gd name="connsiteY2" fmla="*/ 201866 h 1739627"/>
                              <a:gd name="connsiteX3" fmla="*/ 584256 w 1739286"/>
                              <a:gd name="connsiteY3" fmla="*/ 202599 h 1739627"/>
                              <a:gd name="connsiteX0" fmla="*/ 425116 w 1739286"/>
                              <a:gd name="connsiteY0" fmla="*/ 572196 h 1739627"/>
                              <a:gd name="connsiteX1" fmla="*/ 858881 w 1739286"/>
                              <a:gd name="connsiteY1" fmla="*/ 290831 h 1739627"/>
                              <a:gd name="connsiteX2" fmla="*/ 1735276 w 1739286"/>
                              <a:gd name="connsiteY2" fmla="*/ 294842 h 1739627"/>
                              <a:gd name="connsiteX3" fmla="*/ 1322191 w 1739286"/>
                              <a:gd name="connsiteY3" fmla="*/ 1462274 h 1739627"/>
                              <a:gd name="connsiteX4" fmla="*/ 856342 w 1739286"/>
                              <a:gd name="connsiteY4" fmla="*/ 1727596 h 1739627"/>
                              <a:gd name="connsiteX5" fmla="*/ 0 w 1739286"/>
                              <a:gd name="connsiteY5" fmla="*/ 1727596 h 1739627"/>
                              <a:gd name="connsiteX6" fmla="*/ 425116 w 1739286"/>
                              <a:gd name="connsiteY6" fmla="*/ 572196 h 1739627"/>
                              <a:gd name="connsiteX7" fmla="*/ 429126 w 1739286"/>
                              <a:gd name="connsiteY7" fmla="*/ 568184 h 1739627"/>
                              <a:gd name="connsiteX8" fmla="*/ 1301510 w 1739286"/>
                              <a:gd name="connsiteY8" fmla="*/ 560164 h 1739627"/>
                              <a:gd name="connsiteX9" fmla="*/ 1727255 w 1739286"/>
                              <a:gd name="connsiteY9" fmla="*/ 302863 h 1739627"/>
                              <a:gd name="connsiteX10" fmla="*/ 1289479 w 1739286"/>
                              <a:gd name="connsiteY10" fmla="*/ 568185 h 1739627"/>
                              <a:gd name="connsiteX11" fmla="*/ 856342 w 1739286"/>
                              <a:gd name="connsiteY11" fmla="*/ 1739627 h 1739627"/>
                              <a:gd name="connsiteX0" fmla="*/ 429127 w 1739286"/>
                              <a:gd name="connsiteY0" fmla="*/ 485224 h 1668697"/>
                              <a:gd name="connsiteX1" fmla="*/ 848321 w 1739286"/>
                              <a:gd name="connsiteY1" fmla="*/ 236571 h 1668697"/>
                              <a:gd name="connsiteX2" fmla="*/ 848321 w 1739286"/>
                              <a:gd name="connsiteY2" fmla="*/ 1656666 h 1668697"/>
                              <a:gd name="connsiteX3" fmla="*/ 0 w 1739286"/>
                              <a:gd name="connsiteY3" fmla="*/ 1656666 h 1668697"/>
                              <a:gd name="connsiteX4" fmla="*/ 429127 w 1739286"/>
                              <a:gd name="connsiteY4" fmla="*/ 485224 h 1668697"/>
                              <a:gd name="connsiteX0" fmla="*/ 1285469 w 1739286"/>
                              <a:gd name="connsiteY0" fmla="*/ 497255 h 1668697"/>
                              <a:gd name="connsiteX1" fmla="*/ 1739286 w 1739286"/>
                              <a:gd name="connsiteY1" fmla="*/ 223911 h 1668697"/>
                              <a:gd name="connsiteX2" fmla="*/ 1326202 w 1739286"/>
                              <a:gd name="connsiteY2" fmla="*/ 1399364 h 1668697"/>
                              <a:gd name="connsiteX3" fmla="*/ 848321 w 1739286"/>
                              <a:gd name="connsiteY3" fmla="*/ 1656666 h 1668697"/>
                              <a:gd name="connsiteX4" fmla="*/ 1285469 w 1739286"/>
                              <a:gd name="connsiteY4" fmla="*/ 497255 h 1668697"/>
                              <a:gd name="connsiteX0" fmla="*/ 584256 w 1739286"/>
                              <a:gd name="connsiteY0" fmla="*/ 131669 h 1668697"/>
                              <a:gd name="connsiteX1" fmla="*/ 738566 w 1739286"/>
                              <a:gd name="connsiteY1" fmla="*/ 3333 h 1668697"/>
                              <a:gd name="connsiteX2" fmla="*/ 792501 w 1739286"/>
                              <a:gd name="connsiteY2" fmla="*/ 130936 h 1668697"/>
                              <a:gd name="connsiteX3" fmla="*/ 584256 w 1739286"/>
                              <a:gd name="connsiteY3" fmla="*/ 131669 h 1668697"/>
                              <a:gd name="connsiteX0" fmla="*/ 425116 w 1739286"/>
                              <a:gd name="connsiteY0" fmla="*/ 501266 h 1668697"/>
                              <a:gd name="connsiteX1" fmla="*/ 858881 w 1739286"/>
                              <a:gd name="connsiteY1" fmla="*/ 219901 h 1668697"/>
                              <a:gd name="connsiteX2" fmla="*/ 1735276 w 1739286"/>
                              <a:gd name="connsiteY2" fmla="*/ 223912 h 1668697"/>
                              <a:gd name="connsiteX3" fmla="*/ 1322191 w 1739286"/>
                              <a:gd name="connsiteY3" fmla="*/ 1391344 h 1668697"/>
                              <a:gd name="connsiteX4" fmla="*/ 856342 w 1739286"/>
                              <a:gd name="connsiteY4" fmla="*/ 1656666 h 1668697"/>
                              <a:gd name="connsiteX5" fmla="*/ 0 w 1739286"/>
                              <a:gd name="connsiteY5" fmla="*/ 1656666 h 1668697"/>
                              <a:gd name="connsiteX6" fmla="*/ 425116 w 1739286"/>
                              <a:gd name="connsiteY6" fmla="*/ 501266 h 1668697"/>
                              <a:gd name="connsiteX7" fmla="*/ 429126 w 1739286"/>
                              <a:gd name="connsiteY7" fmla="*/ 497254 h 1668697"/>
                              <a:gd name="connsiteX8" fmla="*/ 1301510 w 1739286"/>
                              <a:gd name="connsiteY8" fmla="*/ 489234 h 1668697"/>
                              <a:gd name="connsiteX9" fmla="*/ 1727255 w 1739286"/>
                              <a:gd name="connsiteY9" fmla="*/ 231933 h 1668697"/>
                              <a:gd name="connsiteX10" fmla="*/ 1289479 w 1739286"/>
                              <a:gd name="connsiteY10" fmla="*/ 497255 h 1668697"/>
                              <a:gd name="connsiteX11" fmla="*/ 856342 w 1739286"/>
                              <a:gd name="connsiteY11" fmla="*/ 1668697 h 1668697"/>
                              <a:gd name="connsiteX0" fmla="*/ 429127 w 1739286"/>
                              <a:gd name="connsiteY0" fmla="*/ 695640 h 1879113"/>
                              <a:gd name="connsiteX1" fmla="*/ 848321 w 1739286"/>
                              <a:gd name="connsiteY1" fmla="*/ 446987 h 1879113"/>
                              <a:gd name="connsiteX2" fmla="*/ 848321 w 1739286"/>
                              <a:gd name="connsiteY2" fmla="*/ 1867082 h 1879113"/>
                              <a:gd name="connsiteX3" fmla="*/ 0 w 1739286"/>
                              <a:gd name="connsiteY3" fmla="*/ 1867082 h 1879113"/>
                              <a:gd name="connsiteX4" fmla="*/ 429127 w 1739286"/>
                              <a:gd name="connsiteY4" fmla="*/ 695640 h 1879113"/>
                              <a:gd name="connsiteX0" fmla="*/ 1285469 w 1739286"/>
                              <a:gd name="connsiteY0" fmla="*/ 707671 h 1879113"/>
                              <a:gd name="connsiteX1" fmla="*/ 1739286 w 1739286"/>
                              <a:gd name="connsiteY1" fmla="*/ 434327 h 1879113"/>
                              <a:gd name="connsiteX2" fmla="*/ 1326202 w 1739286"/>
                              <a:gd name="connsiteY2" fmla="*/ 1609780 h 1879113"/>
                              <a:gd name="connsiteX3" fmla="*/ 848321 w 1739286"/>
                              <a:gd name="connsiteY3" fmla="*/ 1867082 h 1879113"/>
                              <a:gd name="connsiteX4" fmla="*/ 1285469 w 1739286"/>
                              <a:gd name="connsiteY4" fmla="*/ 707671 h 1879113"/>
                              <a:gd name="connsiteX0" fmla="*/ 584256 w 1739286"/>
                              <a:gd name="connsiteY0" fmla="*/ 342085 h 1879113"/>
                              <a:gd name="connsiteX1" fmla="*/ 866902 w 1739286"/>
                              <a:gd name="connsiteY1" fmla="*/ 1191 h 1879113"/>
                              <a:gd name="connsiteX2" fmla="*/ 792501 w 1739286"/>
                              <a:gd name="connsiteY2" fmla="*/ 341352 h 1879113"/>
                              <a:gd name="connsiteX3" fmla="*/ 584256 w 1739286"/>
                              <a:gd name="connsiteY3" fmla="*/ 342085 h 1879113"/>
                              <a:gd name="connsiteX0" fmla="*/ 425116 w 1739286"/>
                              <a:gd name="connsiteY0" fmla="*/ 711682 h 1879113"/>
                              <a:gd name="connsiteX1" fmla="*/ 858881 w 1739286"/>
                              <a:gd name="connsiteY1" fmla="*/ 430317 h 1879113"/>
                              <a:gd name="connsiteX2" fmla="*/ 1735276 w 1739286"/>
                              <a:gd name="connsiteY2" fmla="*/ 434328 h 1879113"/>
                              <a:gd name="connsiteX3" fmla="*/ 1322191 w 1739286"/>
                              <a:gd name="connsiteY3" fmla="*/ 1601760 h 1879113"/>
                              <a:gd name="connsiteX4" fmla="*/ 856342 w 1739286"/>
                              <a:gd name="connsiteY4" fmla="*/ 1867082 h 1879113"/>
                              <a:gd name="connsiteX5" fmla="*/ 0 w 1739286"/>
                              <a:gd name="connsiteY5" fmla="*/ 1867082 h 1879113"/>
                              <a:gd name="connsiteX6" fmla="*/ 425116 w 1739286"/>
                              <a:gd name="connsiteY6" fmla="*/ 711682 h 1879113"/>
                              <a:gd name="connsiteX7" fmla="*/ 429126 w 1739286"/>
                              <a:gd name="connsiteY7" fmla="*/ 707670 h 1879113"/>
                              <a:gd name="connsiteX8" fmla="*/ 1301510 w 1739286"/>
                              <a:gd name="connsiteY8" fmla="*/ 699650 h 1879113"/>
                              <a:gd name="connsiteX9" fmla="*/ 1727255 w 1739286"/>
                              <a:gd name="connsiteY9" fmla="*/ 442349 h 1879113"/>
                              <a:gd name="connsiteX10" fmla="*/ 1289479 w 1739286"/>
                              <a:gd name="connsiteY10" fmla="*/ 707671 h 1879113"/>
                              <a:gd name="connsiteX11" fmla="*/ 856342 w 1739286"/>
                              <a:gd name="connsiteY11" fmla="*/ 1879113 h 1879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39286" h="1879113" stroke="0" extrusionOk="0">
                                <a:moveTo>
                                  <a:pt x="429127" y="695640"/>
                                </a:moveTo>
                                <a:lnTo>
                                  <a:pt x="848321" y="446987"/>
                                </a:lnTo>
                                <a:lnTo>
                                  <a:pt x="848321" y="1867082"/>
                                </a:lnTo>
                                <a:lnTo>
                                  <a:pt x="0" y="1867082"/>
                                </a:lnTo>
                                <a:lnTo>
                                  <a:pt x="429127" y="695640"/>
                                </a:lnTo>
                                <a:close/>
                              </a:path>
                              <a:path w="1739286" h="1879113" fill="darkenLess" stroke="0" extrusionOk="0">
                                <a:moveTo>
                                  <a:pt x="1285469" y="707671"/>
                                </a:moveTo>
                                <a:lnTo>
                                  <a:pt x="1739286" y="434327"/>
                                </a:lnTo>
                                <a:lnTo>
                                  <a:pt x="1326202" y="1609780"/>
                                </a:lnTo>
                                <a:lnTo>
                                  <a:pt x="848321" y="1867082"/>
                                </a:lnTo>
                                <a:lnTo>
                                  <a:pt x="1285469" y="707671"/>
                                </a:lnTo>
                                <a:close/>
                              </a:path>
                              <a:path w="1739286" h="1879113" fill="lightenLess" stroke="0" extrusionOk="0">
                                <a:moveTo>
                                  <a:pt x="584256" y="342085"/>
                                </a:moveTo>
                                <a:cubicBezTo>
                                  <a:pt x="689166" y="216422"/>
                                  <a:pt x="405055" y="-1483"/>
                                  <a:pt x="866902" y="1191"/>
                                </a:cubicBezTo>
                                <a:cubicBezTo>
                                  <a:pt x="897599" y="-21658"/>
                                  <a:pt x="832256" y="291221"/>
                                  <a:pt x="792501" y="341352"/>
                                </a:cubicBezTo>
                                <a:cubicBezTo>
                                  <a:pt x="752746" y="391483"/>
                                  <a:pt x="575198" y="369368"/>
                                  <a:pt x="584256" y="342085"/>
                                </a:cubicBezTo>
                                <a:close/>
                              </a:path>
                              <a:path w="1739286" h="1879113" fill="none" extrusionOk="0">
                                <a:moveTo>
                                  <a:pt x="425116" y="711682"/>
                                </a:moveTo>
                                <a:lnTo>
                                  <a:pt x="858881" y="430317"/>
                                </a:lnTo>
                                <a:lnTo>
                                  <a:pt x="1735276" y="434328"/>
                                </a:lnTo>
                                <a:lnTo>
                                  <a:pt x="1322191" y="1601760"/>
                                </a:lnTo>
                                <a:lnTo>
                                  <a:pt x="856342" y="1867082"/>
                                </a:lnTo>
                                <a:lnTo>
                                  <a:pt x="0" y="1867082"/>
                                </a:lnTo>
                                <a:lnTo>
                                  <a:pt x="425116" y="711682"/>
                                </a:lnTo>
                                <a:close/>
                                <a:moveTo>
                                  <a:pt x="429126" y="707670"/>
                                </a:moveTo>
                                <a:lnTo>
                                  <a:pt x="1301510" y="699650"/>
                                </a:lnTo>
                                <a:lnTo>
                                  <a:pt x="1727255" y="442349"/>
                                </a:lnTo>
                                <a:moveTo>
                                  <a:pt x="1289479" y="707671"/>
                                </a:moveTo>
                                <a:lnTo>
                                  <a:pt x="856342" y="187911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C13" w:rsidRDefault="00913C13" w:rsidP="00913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447403" y="431074"/>
                            <a:ext cx="407580" cy="114626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577340"/>
                            <a:ext cx="447403" cy="28384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7403" y="1577340"/>
                            <a:ext cx="874595" cy="2516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01" o:spid="_x0000_s1031" style="position:absolute;margin-left:114.35pt;margin-top:298pt;width:136.95pt;height:147.95pt;z-index:251711488;mso-height-relative:margin" coordsize="17392,18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">
                <v:shape id="AutoShape 7" o:spid="_x0000_s1032" style="position:absolute;width:17392;height:18791;visibility:visible;mso-wrap-style:square;v-text-anchor:top" coordsize="1739286,18791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XnBMEA&#10;AADbAAAADwAAAGRycy9kb3ducmV2LnhtbESP3WoCMRSE7wt9h3AKvauJItJujSIFpTdFqn2A083Z&#10;H7o5WZLjur69KQheDjPzDbNcj75TA8XUBrYwnRhQxGVwLdcWfo7bl1dQSZAddoHJwoUSrFePD0ss&#10;XDjzNw0HqVWGcCrQQiPSF1qnsiGPaRJ64uxVIXqULGOtXcRzhvtOz4xZaI8t54UGe/poqPw7nLyF&#10;SsjMh90G07T6iuZ3Pzd7CdY+P42bd1BCo9zDt/ans/C2gP8v+Qfo1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V5wTBAAAA2wAAAA8AAAAAAAAAAAAAAAAAmAIAAGRycy9kb3du&#10;cmV2LnhtbFBLBQYAAAAABAAEAPUAAACGAwAAAAA=&#10;" adj="-11796480,,5400" path="m429127,695640nsl848321,446987r,1420095l,1867082,429127,695640xem1285469,707671nsl1739286,434327,1326202,1609780,848321,1867082,1285469,707671xem584256,342085nsc689166,216422,405055,-1483,866902,1191v30697,-22849,-34646,290030,-74401,340161c752746,391483,575198,369368,584256,342085xem425116,711682nfl858881,430317r876395,4011l1322191,1601760,856342,1867082,,1867082,425116,711682xm429126,707670nfl1301510,699650,1727255,442349m1289479,707671nfl856342,1879113e" filled="f" strokecolor="#002060" strokeweight="1.5pt">
                  <v:stroke joinstyle="miter"/>
                  <v:formulas/>
                  <v:path o:extrusionok="f" o:connecttype="custom" o:connectlocs="425116,711682;858881,430317;1735276,434328;1322191,1601760;856342,1867082;0,1867082;425116,711682;429126,707670;1301510,699650;1727255,442349;1289479,707671;856342,1879113" o:connectangles="0,0,0,0,0,0,0,0,0,0,0,0" textboxrect="0,0,1739286,1879113"/>
                  <v:textbox>
                    <w:txbxContent>
                      <w:p w:rsidR="00913C13" w:rsidRDefault="00913C13" w:rsidP="00913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Line 8" o:spid="_x0000_s1033" style="position:absolute;flip:x;visibility:visible;mso-wrap-style:square" from="4474,4310" to="8549,15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1ez8IAAADbAAAADwAAAGRycy9kb3ducmV2LnhtbESPX0vDMBTF3wW/Q7iCL7IlTphbXTbm&#10;QPDVrr7fNXdtsbkJSWzrPv0iCD4ezp8fZ7ObbC8GCrFzrOFxrkAQ18503Giojm+zFYiYkA32jknD&#10;D0XYbW9vNlgYN/IHDWVqRB7hWKCGNiVfSBnrlizGufPE2Tu7YDFlGRppAo553PZyodRSWuw4E1r0&#10;dGip/iq/bYb419PaL5bqKQzVQ9l9jupy2Gt9fzftX0AkmtJ/+K/9bjSsn+H3S/4Bcn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1ez8IAAADbAAAADwAAAAAAAAAAAAAA&#10;AAChAgAAZHJzL2Rvd25yZXYueG1sUEsFBgAAAAAEAAQA+QAAAJADAAAAAA==&#10;" strokecolor="#002060" strokeweight="1.5pt">
                  <v:stroke dashstyle="dash"/>
                </v:line>
                <v:line id="Line 9" o:spid="_x0000_s1034" style="position:absolute;flip:y;visibility:visible;mso-wrap-style:square" from="0,15773" to="4474,18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LKvb8AAADbAAAADwAAAGRycy9kb3ducmV2LnhtbERPTUsDMRC9C/6HMIIXsYkVit02LbUg&#10;eHVt7+Nm3F26mYQk7q7+eucgeHy87+1+9oMaKeU+sIWHhQFF3ATXc2vh9P5y/wQqF2SHQ2Cy8E0Z&#10;9rvrqy1WLkz8RmNdWiUhnCu00JUSK61z05HHvAiRWLjPkDwWganVLuEk4X7QS2NW2mPP0tBhpGNH&#10;zaX+8lISnz/Wcbkyj2k83dX9eTI/x4O1tzfzYQOq0Fz+xX/uV2dhLWPli/wAvfs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LKvb8AAADbAAAADwAAAAAAAAAAAAAAAACh&#10;AgAAZHJzL2Rvd25yZXYueG1sUEsFBgAAAAAEAAQA+QAAAI0DAAAAAA==&#10;" strokecolor="#002060" strokeweight="1.5pt">
                  <v:stroke dashstyle="dash"/>
                </v:line>
                <v:line id="Line 10" o:spid="_x0000_s1035" style="position:absolute;flip:x y;visibility:visible;mso-wrap-style:square" from="4474,15773" to="13219,16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rph8UAAADbAAAADwAAAGRycy9kb3ducmV2LnhtbESPQWsCMRSE74L/ITzBi9TsemjrapTS&#10;Ii0IhVWh1+fmuVncvGyTqNt/bwqFHoeZ+YZZrnvbiiv50DhWkE8zEMSV0w3XCg77zcMziBCRNbaO&#10;ScEPBVivhoMlFtrduKTrLtYiQTgUqMDE2BVShsqQxTB1HXHyTs5bjEn6WmqPtwS3rZxl2aO02HBa&#10;MNjRq6HqvLtYBeeqfPqavPnP7+O+ycv8/XgwvFVqPOpfFiAi9fE//Nf+0Armc/j9kn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rph8UAAADbAAAADwAAAAAAAAAA&#10;AAAAAAChAgAAZHJzL2Rvd25yZXYueG1sUEsFBgAAAAAEAAQA+QAAAJMDAAAAAA==&#10;" strokecolor="#002060" strokeweight="1.5pt">
                  <v:stroke dashstyle="dash"/>
                </v:line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540F78D" wp14:editId="78658654">
                <wp:simplePos x="0" y="0"/>
                <wp:positionH relativeFrom="column">
                  <wp:posOffset>64135</wp:posOffset>
                </wp:positionH>
                <wp:positionV relativeFrom="paragraph">
                  <wp:posOffset>2747010</wp:posOffset>
                </wp:positionV>
                <wp:extent cx="1351280" cy="1979295"/>
                <wp:effectExtent l="0" t="0" r="39370" b="20955"/>
                <wp:wrapNone/>
                <wp:docPr id="4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1979295"/>
                          <a:chOff x="0" y="0"/>
                          <a:chExt cx="1361" cy="1952"/>
                        </a:xfrm>
                      </wpg:grpSpPr>
                      <wps:wsp>
                        <wps:cNvPr id="41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816" y="318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1361" y="0"/>
                            <a:ext cx="0" cy="163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77"/>
                        <wps:cNvCnPr/>
                        <wps:spPr bwMode="auto">
                          <a:xfrm>
                            <a:off x="0" y="1"/>
                            <a:ext cx="816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78"/>
                        <wps:cNvCnPr/>
                        <wps:spPr bwMode="auto">
                          <a:xfrm>
                            <a:off x="0" y="1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79"/>
                        <wps:cNvCnPr/>
                        <wps:spPr bwMode="auto">
                          <a:xfrm flipV="1">
                            <a:off x="816" y="0"/>
                            <a:ext cx="545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Line 80"/>
                        <wps:cNvCnPr/>
                        <wps:spPr bwMode="auto">
                          <a:xfrm>
                            <a:off x="0" y="1634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Line 81"/>
                        <wps:cNvCnPr/>
                        <wps:spPr bwMode="auto">
                          <a:xfrm flipV="1">
                            <a:off x="816" y="1634"/>
                            <a:ext cx="545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Line 82"/>
                        <wps:cNvCnPr/>
                        <wps:spPr bwMode="auto">
                          <a:xfrm>
                            <a:off x="0" y="1634"/>
                            <a:ext cx="816" cy="31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5.05pt;margin-top:216.3pt;width:106.4pt;height:155.85pt;z-index:251699200" coordsize="1361,1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4" o:spid="_x0000_s1027" type="#_x0000_t32" style="position:absolute;left:816;top:318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+UVcUAAADbAAAADwAAAGRycy9kb3ducmV2LnhtbESPQWvCQBSE7wX/w/IEb80mWkpJXUUU&#10;JdhLawTp7ZF9JsHs25BdTfTXdwuFHoeZ+YaZLwfTiBt1rrasIIliEMSF1TWXCo759vkNhPPIGhvL&#10;pOBODpaL0dMcU217/qLbwZciQNilqKDyvk2ldEVFBl1kW+LgnW1n0AfZlVJ32Ae4aeQ0jl+lwZrD&#10;QoUtrSsqLoerUZBtPmjnv/ePR5Pks8/NanqvTzulJuNh9Q7C0+D/w3/tTCt4SeD3S/gB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+UVcUAAADbAAAADwAAAAAAAAAA&#10;AAAAAAChAgAAZHJzL2Rvd25yZXYueG1sUEsFBgAAAAAEAAQA+QAAAJMDAAAAAA==&#10;" strokecolor="#7030a0" strokeweight="1.5pt">
                  <v:shadow color="#eeece1 [3214]"/>
                </v:shape>
                <v:shape id="AutoShape 75" o:spid="_x0000_s1028" type="#_x0000_t32" style="position:absolute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0KIsQAAADbAAAADwAAAGRycy9kb3ducmV2LnhtbESPQYvCMBSE78L+h/AWvGlqXUS6RpGV&#10;FdGLVkH29miebbF5KU3U6q/fCILHYWa+YSaz1lTiSo0rLSsY9CMQxJnVJecKDvvf3hiE88gaK8uk&#10;4E4OZtOPzgQTbW+8o2vqcxEg7BJUUHhfJ1K6rCCDrm9r4uCdbGPQB9nkUjd4C3BTyTiKRtJgyWGh&#10;wJp+CsrO6cUoWC02tPR/68ejGuyH28U8vpfHpVLdz3b+DcJT69/hV3ulFXzF8PwSfoC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HQoixAAAANsAAAAPAAAAAAAAAAAA&#10;AAAAAKECAABkcnMvZG93bnJldi54bWxQSwUGAAAAAAQABAD5AAAAkgMAAAAA&#10;" strokecolor="#7030a0" strokeweight="1.5pt">
                  <v:shadow color="#eeece1 [3214]"/>
                </v:shape>
                <v:shape id="AutoShape 76" o:spid="_x0000_s1029" type="#_x0000_t32" style="position:absolute;left:1361;width:0;height:1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GvucMAAADbAAAADwAAAGRycy9kb3ducmV2LnhtbESPS6vCMBSE9xf8D+EI7q6pD0SqUURR&#10;RDe+QNwdmmNbbE5KE7X6641w4S6HmfmGGU9rU4gHVS63rKDTjkAQJ1bnnCo4HZe/QxDOI2ssLJOC&#10;FzmYTho/Y4y1ffKeHgefigBhF6OCzPsyltIlGRl0bVsSB+9qK4M+yCqVusJngJtCdqNoIA3mHBYy&#10;LGmeUXI73I2C9WJLK3/ZvN9F59jbLWbdV35eKdVq1rMRCE+1/w//tddaQb8H3y/hB8jJ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Rr7nDAAAA2wAAAA8AAAAAAAAAAAAA&#10;AAAAoQIAAGRycy9kb3ducmV2LnhtbFBLBQYAAAAABAAEAPkAAACRAwAAAAA=&#10;" strokecolor="#7030a0" strokeweight="1.5pt">
                  <v:shadow color="#eeece1 [3214]"/>
                </v:shape>
                <v:line id="Line 77" o:spid="_x0000_s1030" style="position:absolute;visibility:visible;mso-wrap-style:square" from="0,1" to="816,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pNr8AAADbAAAADwAAAGRycy9kb3ducmV2LnhtbESPzYrCMBSF9wO+Q7iCuzFVdJBqFBGE&#10;bq2zmOWluSbV5qY0sda3N8KAy8P5+Tib3eAa0VMXas8KZtMMBHHldc1Gwe/5+L0CESKyxsYzKXhS&#10;gN129LXBXPsHn6gvoxFphEOOCmyMbS5lqCw5DFPfEifv4juHMcnOSN3hI427Rs6z7Ec6rDkRLLZ0&#10;sFTdyrtL3NN8eY19a7F4muJa0p9Znb1Sk/GwX4OINMRP+L9daAWLBby/pB8gt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aPpNr8AAADbAAAADwAAAAAAAAAAAAAAAACh&#10;AgAAZHJzL2Rvd25yZXYueG1sUEsFBgAAAAAEAAQA+QAAAI0DAAAAAA==&#10;" strokecolor="#7030a0" strokeweight="1.5pt">
                  <v:shadow color="#eeece1 [3214]"/>
                </v:line>
                <v:line id="Line 78" o:spid="_x0000_s1031" style="position:absolute;visibility:visible;mso-wrap-style:square" from="0,1" to="1361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9Mrb8AAADbAAAADwAAAGRycy9kb3ducmV2LnhtbESPzYrCMBSF94LvEK7gTlNFRapRRBjo&#10;1joLl5fmmlSbm9LEWt9+MjAwy8P5+Tj74+Aa0VMXas8KFvMMBHHldc1Gwff1a7YFESKyxsYzKfhQ&#10;gONhPNpjrv2bL9SX0Yg0wiFHBTbGNpcyVJYchrlviZN3953DmGRnpO7wncZdI5dZtpEOa04Eiy2d&#10;LVXP8uUS97JcP2LfWiw+pniUdDPbq1dqOhlOOxCRhvgf/msXWsFqDb9f0g+Qh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u9Mrb8AAADbAAAADwAAAAAAAAAAAAAAAACh&#10;AgAAZHJzL2Rvd25yZXYueG1sUEsFBgAAAAAEAAQA+QAAAI0DAAAAAA==&#10;" strokecolor="#7030a0" strokeweight="1.5pt">
                  <v:shadow color="#eeece1 [3214]"/>
                </v:line>
                <v:line id="Line 79" o:spid="_x0000_s1032" style="position:absolute;flip:y;visibility:visible;mso-wrap-style:square" from="816,0" to="1361,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1eIcYAAADbAAAADwAAAGRycy9kb3ducmV2LnhtbESPT2vCQBTE7wW/w/IEL6VuFP+0aVYp&#10;JYK9CFq9P7KvSTT7NmZXE/vpuwXB4zAzv2GSZWcqcaXGlZYVjIYRCOLM6pJzBfvv1csrCOeRNVaW&#10;ScGNHCwXvacEY21b3tJ153MRIOxiVFB4X8dSuqwgg25oa+Lg/djGoA+yyaVusA1wU8lxFM2kwZLD&#10;QoE1fRaUnXYXoyCdPPOxrQ/ztw2NxvPVcZr+nr+UGvS7j3cQnjr/CN/ba61gMoP/L+EH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NXiHGAAAA2wAAAA8AAAAAAAAA&#10;AAAAAAAAoQIAAGRycy9kb3ducmV2LnhtbFBLBQYAAAAABAAEAPkAAACUAwAAAAA=&#10;" strokecolor="#7030a0" strokeweight="1.5pt">
                  <v:shadow color="#eeece1 [3214]"/>
                </v:line>
                <v:line id="Line 80" o:spid="_x0000_s1033" style="position:absolute;visibility:visible;mso-wrap-style:square" from="0,1634" to="1361,1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JR8MQAAADbAAAADwAAAGRycy9kb3ducmV2LnhtbESP0WrCQBRE3wX/YblCX0Q3rdJK6hpK&#10;U0EQH5r6AbfZazaYvZtmtyb9+64g+DjMzBlmnQ22ERfqfO1YweM8AUFcOl1zpeD4tZ2tQPiArLFx&#10;TAr+yEO2GY/WmGrX8yddilCJCGGfogITQptK6UtDFv3ctcTRO7nOYoiyq6TusI9w28inJHmWFmuO&#10;CwZbejdUnotfqyBfeDv9Nv1HmbtjtcdEmsOPVOphMry9ggg0hHv41t5pBcsXuH6JP0B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klHwxAAAANsAAAAPAAAAAAAAAAAA&#10;AAAAAKECAABkcnMvZG93bnJldi54bWxQSwUGAAAAAAQABAD5AAAAkgMAAAAA&#10;" strokecolor="#7030a0" strokeweight="1.5pt">
                  <v:stroke dashstyle="dash"/>
                  <v:shadow color="#eeece1 [3214]"/>
                </v:line>
                <v:line id="Line 81" o:spid="_x0000_s1034" style="position:absolute;flip:y;visibility:visible;mso-wrap-style:square" from="816,1634" to="1361,1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5vyMMAAADbAAAADwAAAGRycy9kb3ducmV2LnhtbERPy2rCQBTdF/yH4QrdlDoxpD6io4hE&#10;aDeCtt1fMtckmrkTM9Mk7dd3FoUuD+e93g6mFh21rrKsYDqJQBDnVldcKPh4PzwvQDiPrLG2TAq+&#10;ycF2M3pYY6ptzyfqzr4QIYRdigpK75tUSpeXZNBNbEMcuIttDfoA20LqFvsQbmoZR9FMGqw4NJTY&#10;0L6k/Hb+Mgqy5ImvffM5Xx5pGs8P15fs5/6m1ON42K1AeBr8v/jP/aoVJGFs+BJ+gN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eb8jDAAAA2wAAAA8AAAAAAAAAAAAA&#10;AAAAoQIAAGRycy9kb3ducmV2LnhtbFBLBQYAAAAABAAEAPkAAACRAwAAAAA=&#10;" strokecolor="#7030a0" strokeweight="1.5pt">
                  <v:shadow color="#eeece1 [3214]"/>
                </v:line>
                <v:line id="Line 82" o:spid="_x0000_s1035" style="position:absolute;visibility:visible;mso-wrap-style:square" from="0,1634" to="816,1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JGqL8AAADbAAAADwAAAGRycy9kb3ducmV2LnhtbESPzYrCMBSF9wO+Q7iCuzFVnEGrUWRA&#10;6NY6C5eX5ppUm5vSZGp9eyMIszycn4+z2Q2uET11ofasYDbNQBBXXtdsFPyeDp9LECEia2w8k4IH&#10;BdhtRx8bzLW/85H6MhqRRjjkqMDG2OZShsqSwzD1LXHyLr5zGJPsjNQd3tO4a+Q8y76lw5oTwWJL&#10;P5aqW/nnEvc4/7rGvrVYPExxLelsliev1GQ87NcgIg3xP/xuF1rBYgWvL+kHyO0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6JGqL8AAADbAAAADwAAAAAAAAAAAAAAAACh&#10;AgAAZHJzL2Rvd25yZXYueG1sUEsFBgAAAAAEAAQA+QAAAI0DAAAAAA==&#10;" strokecolor="#7030a0" strokeweight="1.5pt">
                  <v:shadow color="#eeece1 [3214]"/>
                </v:line>
              </v:group>
            </w:pict>
          </mc:Fallback>
        </mc:AlternateContent>
      </w:r>
      <w:r w:rsidRPr="00527650"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E73270D" wp14:editId="32AE0DBE">
                <wp:simplePos x="0" y="0"/>
                <wp:positionH relativeFrom="column">
                  <wp:posOffset>1577340</wp:posOffset>
                </wp:positionH>
                <wp:positionV relativeFrom="paragraph">
                  <wp:posOffset>6717030</wp:posOffset>
                </wp:positionV>
                <wp:extent cx="1171575" cy="2018030"/>
                <wp:effectExtent l="0" t="0" r="28575" b="20320"/>
                <wp:wrapNone/>
                <wp:docPr id="102" name="Grupa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2018030"/>
                          <a:chOff x="0" y="0"/>
                          <a:chExt cx="1171575" cy="2018181"/>
                        </a:xfrm>
                      </wpg:grpSpPr>
                      <wpg:grpSp>
                        <wpg:cNvPr id="103" name="Grupa 103"/>
                        <wpg:cNvGrpSpPr>
                          <a:grpSpLocks/>
                        </wpg:cNvGrpSpPr>
                        <wpg:grpSpPr bwMode="auto">
                          <a:xfrm>
                            <a:off x="0" y="276616"/>
                            <a:ext cx="1171575" cy="1741565"/>
                            <a:chOff x="0" y="276619"/>
                            <a:chExt cx="21668" cy="22538"/>
                          </a:xfrm>
                        </wpg:grpSpPr>
                        <wps:wsp>
                          <wps:cNvPr id="104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76619"/>
                              <a:ext cx="21635" cy="22538"/>
                            </a:xfrm>
                            <a:prstGeom prst="cube">
                              <a:avLst>
                                <a:gd name="adj" fmla="val 27481"/>
                              </a:avLst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27650" w:rsidRDefault="00527650" w:rsidP="0052765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" name="Lin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66" y="276619"/>
                              <a:ext cx="0" cy="1774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294605"/>
                              <a:ext cx="6066" cy="447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1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66" y="294607"/>
                              <a:ext cx="15602" cy="41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Łącznik prostoliniowy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629" y="276637"/>
                              <a:ext cx="39" cy="183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9" name="pole tekstowe 64"/>
                        <wps:cNvSpPr txBox="1"/>
                        <wps:spPr>
                          <a:xfrm>
                            <a:off x="46889" y="0"/>
                            <a:ext cx="299085" cy="3702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27650" w:rsidRDefault="00527650" w:rsidP="00527650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outline/>
                                  <w:color w:val="7D7D7D"/>
                                  <w:kern w:val="24"/>
                                  <w:sz w:val="36"/>
                                  <w:szCs w:val="36"/>
                                  <w14:textOutline w14:w="10541" w14:cap="flat" w14:cmpd="sng" w14:algn="ctr">
                                    <w14:solidFill>
                                      <w14:srgbClr w14:val="7D7D7D">
                                        <w14:tint w14:val="100000"/>
                                        <w14:shade w14:val="100000"/>
                                        <w14:satMod w14:val="110000"/>
                                      </w14:srgb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FFFFFF">
                                            <w14:tint w14:val="40000"/>
                                            <w14:satMod w14:val="250000"/>
                                          </w14:srgbClr>
                                        </w14:gs>
                                        <w14:gs w14:pos="9000">
                                          <w14:srgbClr w14:val="FFFFFF">
                                            <w14:tint w14:val="52000"/>
                                            <w14:satMod w14:val="300000"/>
                                          </w14:srgbClr>
                                        </w14:gs>
                                        <w14:gs w14:pos="50000">
                                          <w14:srgbClr w14:val="7C7C7C">
                                            <w14:shade w14:val="20000"/>
                                            <w14:satMod w14:val="300000"/>
                                          </w14:srgbClr>
                                        </w14:gs>
                                        <w14:gs w14:pos="79000">
                                          <w14:srgbClr w14:val="FFFFFF">
                                            <w14:tint w14:val="52000"/>
                                            <w14:satMod w14:val="300000"/>
                                          </w14:srgbClr>
                                        </w14:gs>
                                        <w14:gs w14:pos="100000">
                                          <w14:srgbClr w14:val="FFFFFF">
                                            <w14:tint w14:val="40000"/>
                                            <w14:satMod w14:val="2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78" o:spid="_x0000_s1036" style="position:absolute;margin-left:124.2pt;margin-top:528.9pt;width:92.25pt;height:158.9pt;z-index:251713536" coordsize="11715,20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">
                <v:group id="Grupa 103" o:spid="_x0000_s1037" style="position:absolute;top:2766;width:11715;height:17415" coordorigin=",276619" coordsize="21668,22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7" o:spid="_x0000_s1038" type="#_x0000_t16" style="position:absolute;top:276619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geW8AA&#10;AADcAAAADwAAAGRycy9kb3ducmV2LnhtbERPzYrCMBC+C/sOYRb2pul21ZVqlK0iiDd1H2BsxqbY&#10;TEoTtb69EQRv8/H9zmzR2VpcqfWVYwXfgwQEceF0xaWC/8O6PwHhA7LG2jEpuJOHxfyjN8NMuxvv&#10;6LoPpYgh7DNUYEJoMil9YciiH7iGOHIn11oMEbal1C3eYritZZokY2mx4thgsKGloeK8v1gF6XmV&#10;nrpJXuX4Mx4anx9HxfZXqa/P7m8KIlAX3uKXe6Pj/GQIz2fiB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geW8AAAADcAAAADwAAAAAAAAAAAAAAAACYAgAAZHJzL2Rvd25y&#10;ZXYueG1sUEsFBgAAAAAEAAQA9QAAAIUDAAAAAA==&#10;" adj="5936" filled="f" strokecolor="#0070c0" strokeweight="1.5pt">
                    <v:textbox>
                      <w:txbxContent>
                        <w:p w:rsidR="00527650" w:rsidRDefault="00527650" w:rsidP="0052765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Line 8" o:spid="_x0000_s1039" style="position:absolute;flip:x;visibility:visible;mso-wrap-style:square" from="6066,276619" to="6066,294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Dcf8MAAADcAAAADwAAAGRycy9kb3ducmV2LnhtbERPTWvCQBC9F/oflhF6KbproVKjqxTB&#10;IvXUWCTHSXZMotnZkN1q/PduQfA2j/c582VvG3GmzteONYxHCgRx4UzNpYbf3Xr4AcIHZIONY9Jw&#10;JQ/LxfPTHBPjLvxD5zSUIoawT1BDFUKbSOmLiiz6kWuJI3dwncUQYVdK0+ElhttGvik1kRZrjg0V&#10;trSqqDilf1ZDZrZp/vq12a2K6T6X+J3h8eq0fhn0nzMQgfrwEN/dGxPnq3f4fyZeI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g3H/DAAAA3AAAAA8AAAAAAAAAAAAA&#10;AAAAoQIAAGRycy9kb3ducmV2LnhtbFBLBQYAAAAABAAEAPkAAACRAwAAAAA=&#10;" strokecolor="#0070c0" strokeweight="1.5pt">
                    <v:stroke dashstyle="dash"/>
                  </v:line>
                  <v:line id="Line 9" o:spid="_x0000_s1040" style="position:absolute;flip:y;visibility:visible;mso-wrap-style:square" from="0,294605" to="6066,299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JCCMAAAADcAAAADwAAAGRycy9kb3ducmV2LnhtbERPTYvCMBC9C/6HMIIX0VQPotUoIiji&#10;nraKeBybsa02k9JErf9+syB4m8f7nPmyMaV4Uu0KywqGgwgEcWp1wZmC42HTn4BwHlljaZkUvMnB&#10;ctFuzTHW9sW/9Ex8JkIIuxgV5N5XsZQuzcmgG9iKOHBXWxv0AdaZ1DW+Qrgp5SiKxtJgwaEhx4rW&#10;OaX35GEUnPVPcultd4d1Oj1dJO7PeHtbpbqdZjUD4anxX/HHvdNhfjSG/2fCBXL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yQgjAAAAA3AAAAA8AAAAAAAAAAAAAAAAA&#10;oQIAAGRycy9kb3ducmV2LnhtbFBLBQYAAAAABAAEAPkAAACOAwAAAAA=&#10;" strokecolor="#0070c0" strokeweight="1.5pt">
                    <v:stroke dashstyle="dash"/>
                  </v:line>
                  <v:line id="Line 10" o:spid="_x0000_s1041" style="position:absolute;flip:x y;visibility:visible;mso-wrap-style:square" from="6066,294607" to="21668,295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/GhsUAAADcAAAADwAAAGRycy9kb3ducmV2LnhtbESPT2sCMRDF7wW/QxjBi2iiLSqrUawg&#10;FXryD+hx2Iy7i8lk2aTr9ts3hUJvM7w37/dmtemcFS01ofKsYTJWIIhzbyouNFzO+9ECRIjIBq1n&#10;0vBNATbr3ssKM+OffKT2FAuRQjhkqKGMsc6kDHlJDsPY18RJu/vGYUxrU0jT4DOFOyunSs2kw4oT&#10;ocSadiXlj9OXS1y1n35c28PrY36+Kfsehm/2c6j1oN9tlyAidfHf/Hd9MKm+msPvM2kC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/GhsUAAADcAAAADwAAAAAAAAAA&#10;AAAAAAChAgAAZHJzL2Rvd25yZXYueG1sUEsFBgAAAAAEAAQA+QAAAJMDAAAAAA==&#10;" strokecolor="#0070c0" strokeweight="1.5pt">
                    <v:stroke dashstyle="dash"/>
                  </v:line>
                  <v:line id="Łącznik prostoliniowy 108" o:spid="_x0000_s1042" style="position:absolute;visibility:visible;mso-wrap-style:square" from="21629,276637" to="21668,295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E+O8UAAADcAAAADwAAAGRycy9kb3ducmV2LnhtbESPQWvDMAyF74P+B6PCbquTFkbJ6pZQ&#10;Nthgl7Q7bDcRq0naWA6222T/fjoMepN4T+992uwm16sbhdh5NpAvMlDEtbcdNwa+jm9Pa1AxIVvs&#10;PZOBX4qw284eNlhYP3JFt0NqlIRwLNBAm9JQaB3rlhzGhR+IRTv54DDJGhptA44S7nq9zLJn7bBj&#10;aWhxoH1L9eVwdQZWP2N4vfD5+0NXeVXm+/WqHD6NeZxP5QuoRFO6m/+v363gZ0Irz8gEev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E+O8UAAADcAAAADwAAAAAAAAAA&#10;AAAAAAChAgAAZHJzL2Rvd25yZXYueG1sUEsFBgAAAAAEAAQA+QAAAJMDAAAAAA==&#10;" strokecolor="#0070c0" strokeweight="1.5pt"/>
                </v:group>
                <v:shape id="_x0000_s1043" type="#_x0000_t202" style="position:absolute;left:468;width:2991;height:37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hOaMIA&#10;AADcAAAADwAAAGRycy9kb3ducmV2LnhtbERP3WrCMBS+F3yHcAbeaVJxop2piFPY3Zz6AIfmrOna&#10;nJQm025PvwwGuzsf3+/ZbAfXihv1ofasIZspEMSlNzVXGq6X43QFIkRkg61n0vBFAbbFeLTB3Pg7&#10;v9HtHCuRQjjkqMHG2OVShtKSwzDzHXHi3n3vMCbYV9L0eE/hrpVzpZbSYc2pwWJHe0tlc/50GlbK&#10;vTbNen4KbvGdPdr9sz90H1pPHobdE4hIQ/wX/7lfTJqv1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aE5owgAAANwAAAAPAAAAAAAAAAAAAAAAAJgCAABkcnMvZG93&#10;bnJldi54bWxQSwUGAAAAAAQABAD1AAAAhwMAAAAA&#10;" filled="f" stroked="f">
                  <v:textbox style="mso-fit-shape-to-text:t">
                    <w:txbxContent>
                      <w:p w:rsidR="00527650" w:rsidRDefault="00527650" w:rsidP="00527650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outline/>
                            <w:color w:val="7D7D7D"/>
                            <w:kern w:val="24"/>
                            <w:sz w:val="36"/>
                            <w:szCs w:val="36"/>
                            <w14:textOutline w14:w="10541" w14:cap="flat" w14:cmpd="sng" w14:algn="ctr">
                              <w14:solidFill>
                                <w14:srgbClr w14:val="7D7D7D">
                                  <w14:tint w14:val="100000"/>
                                  <w14:shade w14:val="100000"/>
                                  <w14:satMod w14:val="110000"/>
                                </w14:srgb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FFFFFF">
                                      <w14:tint w14:val="40000"/>
                                      <w14:satMod w14:val="250000"/>
                                    </w14:srgbClr>
                                  </w14:gs>
                                  <w14:gs w14:pos="9000">
                                    <w14:srgbClr w14:val="FFFFFF">
                                      <w14:tint w14:val="52000"/>
                                      <w14:satMod w14:val="300000"/>
                                    </w14:srgbClr>
                                  </w14:gs>
                                  <w14:gs w14:pos="50000">
                                    <w14:srgbClr w14:val="7C7C7C">
                                      <w14:shade w14:val="20000"/>
                                      <w14:satMod w14:val="300000"/>
                                    </w14:srgbClr>
                                  </w14:gs>
                                  <w14:gs w14:pos="79000">
                                    <w14:srgbClr w14:val="FFFFFF">
                                      <w14:tint w14:val="52000"/>
                                      <w14:satMod w14:val="300000"/>
                                    </w14:srgbClr>
                                  </w14:gs>
                                  <w14:gs w14:pos="100000">
                                    <w14:srgbClr w14:val="FFFFFF">
                                      <w14:tint w14:val="40000"/>
                                      <w14:satMod w14:val="2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212A">
        <w:rPr>
          <w:b/>
          <w:bCs/>
          <w:noProof/>
          <w:color w:val="C00000"/>
          <w:sz w:val="44"/>
          <w:szCs w:val="36"/>
          <w:lang w:eastAsia="pl-P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879543D" wp14:editId="51A16BE5">
                <wp:simplePos x="0" y="0"/>
                <wp:positionH relativeFrom="column">
                  <wp:posOffset>1695450</wp:posOffset>
                </wp:positionH>
                <wp:positionV relativeFrom="paragraph">
                  <wp:posOffset>856615</wp:posOffset>
                </wp:positionV>
                <wp:extent cx="1564640" cy="2162810"/>
                <wp:effectExtent l="0" t="19050" r="35560" b="27940"/>
                <wp:wrapNone/>
                <wp:docPr id="3" name="Grupa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640" cy="2162810"/>
                          <a:chOff x="61022" y="1846"/>
                          <a:chExt cx="15648" cy="21626"/>
                        </a:xfrm>
                      </wpg:grpSpPr>
                      <wps:wsp>
                        <wps:cNvPr id="4" name="AutoShape 44"/>
                        <wps:cNvCnPr/>
                        <wps:spPr bwMode="auto">
                          <a:xfrm>
                            <a:off x="62203" y="23435"/>
                            <a:ext cx="7701" cy="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4671" y="1846"/>
                            <a:ext cx="11999" cy="8017"/>
                          </a:xfrm>
                          <a:custGeom>
                            <a:avLst/>
                            <a:gdLst>
                              <a:gd name="T0" fmla="*/ 0 w 1199899"/>
                              <a:gd name="T1" fmla="*/ 331805 h 801667"/>
                              <a:gd name="T2" fmla="*/ 698208 w 1199899"/>
                              <a:gd name="T3" fmla="*/ 0 h 801667"/>
                              <a:gd name="T4" fmla="*/ 1199899 w 1199899"/>
                              <a:gd name="T5" fmla="*/ 331804 h 801667"/>
                              <a:gd name="T6" fmla="*/ 850242 w 1199899"/>
                              <a:gd name="T7" fmla="*/ 801667 h 801667"/>
                              <a:gd name="T8" fmla="*/ 121057 w 1199899"/>
                              <a:gd name="T9" fmla="*/ 801667 h 801667"/>
                              <a:gd name="T10" fmla="*/ 0 w 1199899"/>
                              <a:gd name="T11" fmla="*/ 331805 h 80166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1199899"/>
                              <a:gd name="T19" fmla="*/ 0 h 801667"/>
                              <a:gd name="T20" fmla="*/ 1199899 w 1199899"/>
                              <a:gd name="T21" fmla="*/ 801667 h 80166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1199899" h="801667">
                                <a:moveTo>
                                  <a:pt x="0" y="331805"/>
                                </a:moveTo>
                                <a:lnTo>
                                  <a:pt x="698208" y="0"/>
                                </a:lnTo>
                                <a:lnTo>
                                  <a:pt x="1199899" y="331804"/>
                                </a:lnTo>
                                <a:lnTo>
                                  <a:pt x="850242" y="801667"/>
                                </a:lnTo>
                                <a:lnTo>
                                  <a:pt x="121057" y="801667"/>
                                </a:lnTo>
                                <a:lnTo>
                                  <a:pt x="0" y="3318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105C4" w:rsidRDefault="003105C4" w:rsidP="003105C4">
                              <w:pPr>
                                <w:pStyle w:val="Normalny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AutoShape 34"/>
                        <wps:cNvCnPr/>
                        <wps:spPr bwMode="auto">
                          <a:xfrm flipH="1">
                            <a:off x="68059" y="1846"/>
                            <a:ext cx="3474" cy="1343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35"/>
                        <wps:cNvCnPr/>
                        <wps:spPr bwMode="auto">
                          <a:xfrm flipH="1">
                            <a:off x="61022" y="5164"/>
                            <a:ext cx="3649" cy="132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36"/>
                        <wps:cNvCnPr/>
                        <wps:spPr bwMode="auto">
                          <a:xfrm flipH="1">
                            <a:off x="62225" y="9863"/>
                            <a:ext cx="3657" cy="1360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AutoShape 37"/>
                        <wps:cNvCnPr/>
                        <wps:spPr bwMode="auto">
                          <a:xfrm flipH="1">
                            <a:off x="69796" y="9863"/>
                            <a:ext cx="3378" cy="1357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AutoShape 38"/>
                        <wps:cNvCnPr/>
                        <wps:spPr bwMode="auto">
                          <a:xfrm flipH="1">
                            <a:off x="73161" y="5164"/>
                            <a:ext cx="3509" cy="1321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40"/>
                        <wps:cNvCnPr/>
                        <wps:spPr bwMode="auto">
                          <a:xfrm flipH="1">
                            <a:off x="61040" y="15278"/>
                            <a:ext cx="6931" cy="309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42"/>
                        <wps:cNvCnPr/>
                        <wps:spPr bwMode="auto">
                          <a:xfrm>
                            <a:off x="68059" y="15278"/>
                            <a:ext cx="5136" cy="309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43"/>
                        <wps:cNvCnPr/>
                        <wps:spPr bwMode="auto">
                          <a:xfrm>
                            <a:off x="61040" y="18376"/>
                            <a:ext cx="1163" cy="50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45"/>
                        <wps:cNvCnPr/>
                        <wps:spPr bwMode="auto">
                          <a:xfrm flipV="1">
                            <a:off x="69904" y="18376"/>
                            <a:ext cx="3257" cy="506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90" o:spid="_x0000_s1044" style="position:absolute;margin-left:133.5pt;margin-top:67.45pt;width:123.2pt;height:170.3pt;z-index:251684864" coordorigin="61022,1846" coordsize="15648,21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">
                <v:shape id="AutoShape 44" o:spid="_x0000_s1045" type="#_x0000_t32" style="position:absolute;left:62203;top:23435;width:770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ollsMAAADaAAAADwAAAGRycy9kb3ducmV2LnhtbESPQWvCQBSE7wX/w/IEb3WjWJXoKsFS&#10;7Mli9KC3Z/aZBLNvQ3Y18d93CwWPw8x8wyzXnanEgxpXWlYwGkYgiDOrS84VHA9f73MQziNrrCyT&#10;gic5WK96b0uMtW15T4/U5yJA2MWooPC+jqV0WUEG3dDWxMG72sagD7LJpW6wDXBTyXEUTaXBksNC&#10;gTVtCspu6d0omO2e9pS43exy3n7on+lnmrTJRqlBv0sWIDx1/hX+b39rBRP4uxJu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aJZbDAAAA2gAAAA8AAAAAAAAAAAAA&#10;AAAAoQIAAGRycy9kb3ducmV2LnhtbFBLBQYAAAAABAAEAPkAAACRAwAAAAA=&#10;" strokecolor="#c00000" strokeweight="1.5pt">
                  <v:shadow color="#eeece1 [3214]"/>
                </v:shape>
                <v:shape id="AutoShape 27" o:spid="_x0000_s1046" style="position:absolute;left:64671;top:1846;width:11999;height:8017;visibility:visible;mso-wrap-style:square;v-text-anchor:middle" coordsize="1199899,801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SiT8IA&#10;AADaAAAADwAAAGRycy9kb3ducmV2LnhtbESPT4vCMBTE74LfITzBmyau7CLVKCKICnvwH+Lx0Tzb&#10;avNSmmztfvuNsOBxmJnfMLNFa0vRUO0LxxpGQwWCOHWm4EzD+bQeTED4gGywdEwafsnDYt7tzDAx&#10;7skHao4hExHCPkENeQhVIqVPc7Loh64ijt7N1RZDlHUmTY3PCLel/FDqS1osOC7kWNEqp/Rx/LEa&#10;dge8bJp9+vjeKlmq3X1zvtJY636vXU5BBGrDO/zf3hoNn/C6Em+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1KJPwgAAANoAAAAPAAAAAAAAAAAAAAAAAJgCAABkcnMvZG93&#10;bnJldi54bWxQSwUGAAAAAAQABAD1AAAAhwMAAAAA&#10;" adj="-11796480,,5400" path="m,331805l698208,r501691,331804l850242,801667r-729185,l,331805xe" filled="f" fillcolor="#4f81bd [3204]" strokecolor="#c00000" strokeweight="1.5pt">
                  <v:stroke joinstyle="miter"/>
                  <v:shadow color="#eeece1 [3214]"/>
                  <v:formulas/>
                  <v:path o:connecttype="custom" o:connectlocs="0,3318;6982,0;11999,3318;8502,8017;1211,8017;0,3318" o:connectangles="0,0,0,0,0,0" textboxrect="0,0,1199899,801667"/>
                  <v:textbox>
                    <w:txbxContent>
                      <w:p w:rsidR="003105C4" w:rsidRDefault="003105C4" w:rsidP="003105C4">
                        <w:pPr>
                          <w:pStyle w:val="Normalny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Times New Roman" w:hAnsi="Calibri" w:cs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AutoShape 34" o:spid="_x0000_s1047" type="#_x0000_t32" style="position:absolute;left:68059;top:1846;width:3474;height:1343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S3W8IAAADaAAAADwAAAGRycy9kb3ducmV2LnhtbESPUWsCMRCE3wv9D2ELfZGaqwWRq1FE&#10;EEqhQj1/wHpZ7w4vmyPZ0/jvm0Khj8PMfMMs18n16kohdp4NvE4LUMS1tx03Bo7V7mUBKgqyxd4z&#10;GbhThPXq8WGJpfU3/qbrQRqVIRxLNNCKDKXWsW7JYZz6gTh7Zx8cSpah0TbgLcNdr2dFMdcOO84L&#10;LQ60bam+HEZnIM0+w10qqZq0T+Ppaz9eJm8TY56f0uYdlFCS//Bf+8MamMPvlXwD9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S3W8IAAADaAAAADwAAAAAAAAAAAAAA&#10;AAChAgAAZHJzL2Rvd25yZXYueG1sUEsFBgAAAAAEAAQA+QAAAJADAAAAAA==&#10;" strokecolor="#c00000" strokeweight="1.5pt">
                  <v:stroke dashstyle="dash"/>
                  <v:shadow color="#eeece1 [3214]"/>
                </v:shape>
                <v:shape id="AutoShape 35" o:spid="_x0000_s1048" type="#_x0000_t32" style="position:absolute;left:61022;top:5164;width:3649;height:132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K3EMMAAADaAAAADwAAAGRycy9kb3ducmV2LnhtbESPQWsCMRSE74X+h/AEL0Wz9mDLahQp&#10;CgUPUmuLx8fmmV3cvLckUbf/vhEKPQ4z8w0zX/a+VVcKsRE2MBkXoIgrsQ07A4fPzegVVEzIFlth&#10;MvBDEZaLx4c5llZu/EHXfXIqQziWaKBOqSu1jlVNHuNYOuLsnSR4TFkGp23AW4b7Vj8XxVR7bDgv&#10;1NjRW03VeX/xBtaXp2P4ouPUbWW1c3Jef4s7GDMc9KsZqER9+g//td+tgRe4X8k3QC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CtxDDAAAA2gAAAA8AAAAAAAAAAAAA&#10;AAAAoQIAAGRycy9kb3ducmV2LnhtbFBLBQYAAAAABAAEAPkAAACRAwAAAAA=&#10;" strokecolor="#c00000" strokeweight="1.5pt">
                  <v:shadow color="#eeece1 [3214]"/>
                </v:shape>
                <v:shape id="AutoShape 36" o:spid="_x0000_s1049" type="#_x0000_t32" style="position:absolute;left:62225;top:9863;width:3657;height:136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0jYr8AAADaAAAADwAAAGRycy9kb3ducmV2LnhtbERPTWsCMRC9C/6HMIIXqVk9iGyNIkWh&#10;0INUbfE4bKbZxc3MkkRd/31zKPT4eN+rTe9bdacQG2EDs2kBirgS27AzcD7tX5agYkK22AqTgSdF&#10;2KyHgxWWVh78SfdjciqHcCzRQJ1SV2odq5o8xql0xJn7keAxZRictgEfOdy3el4UC+2x4dxQY0dv&#10;NVXX480b2N0ml/BFl4X7kO3ByXX3Le5szHjUb19BJerTv/jP/W4N5K35Sr4B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10jYr8AAADaAAAADwAAAAAAAAAAAAAAAACh&#10;AgAAZHJzL2Rvd25yZXYueG1sUEsFBgAAAAAEAAQA+QAAAI0DAAAAAA==&#10;" strokecolor="#c00000" strokeweight="1.5pt">
                  <v:shadow color="#eeece1 [3214]"/>
                </v:shape>
                <v:shape id="AutoShape 37" o:spid="_x0000_s1050" type="#_x0000_t32" style="position:absolute;left:69796;top:9863;width:3378;height:135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GG+cMAAADaAAAADwAAAGRycy9kb3ducmV2LnhtbESPQWsCMRSE74X+h/AEL0Wz9iDtahQp&#10;CgUPUmuLx8fmmV3cvLckUbf/vhEKPQ4z8w0zX/a+VVcKsRE2MBkXoIgrsQ07A4fPzegFVEzIFlth&#10;MvBDEZaLx4c5llZu/EHXfXIqQziWaKBOqSu1jlVNHuNYOuLsnSR4TFkGp23AW4b7Vj8XxVR7bDgv&#10;1NjRW03VeX/xBtaXp2P4ouPUbWW1c3Jef4s7GDMc9KsZqER9+g//td+tgVe4X8k3QC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RhvnDAAAA2gAAAA8AAAAAAAAAAAAA&#10;AAAAoQIAAGRycy9kb3ducmV2LnhtbFBLBQYAAAAABAAEAPkAAACRAwAAAAA=&#10;" strokecolor="#c00000" strokeweight="1.5pt">
                  <v:shadow color="#eeece1 [3214]"/>
                </v:shape>
                <v:shape id="AutoShape 38" o:spid="_x0000_s1051" type="#_x0000_t32" style="position:absolute;left:73161;top:5164;width:3509;height:132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+lQ8QAAADbAAAADwAAAGRycy9kb3ducmV2LnhtbESPQUsDQQyF70L/w5BCL2Jn7aHI2mkp&#10;UkHwINYqPYadOLt0J1lmpu36781B8JbwXt77stqMsTcXSrkTdnA/r8AQN+I7Dg4OH893D2ByQfbY&#10;C5ODH8qwWU9uVlh7ufI7XfYlGA3hXKODtpShtjY3LUXMcxmIVfuWFLHomoL1Ca8aHnu7qKqljdix&#10;NrQ40FNLzWl/jg5259tj+qTjMrzK9i3Iafcl4eDcbDpuH8EUGsu/+e/6xSu+0usvOoB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D6VDxAAAANsAAAAPAAAAAAAAAAAA&#10;AAAAAKECAABkcnMvZG93bnJldi54bWxQSwUGAAAAAAQABAD5AAAAkgMAAAAA&#10;" strokecolor="#c00000" strokeweight="1.5pt">
                  <v:shadow color="#eeece1 [3214]"/>
                </v:shape>
                <v:shape id="AutoShape 40" o:spid="_x0000_s1052" type="#_x0000_t32" style="position:absolute;left:61040;top:15278;width:6931;height:3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UNsMEAAADbAAAADwAAAGRycy9kb3ducmV2LnhtbERPbWvCMBD+PvA/hBP2RWaqgyGdUWQw&#10;GIMJs/6AsznbYnMpyVXjv18Gg327h+f11tvkenWlEDvPBhbzAhRx7W3HjYFj9f60AhUF2WLvmQzc&#10;KcJ2M3lYY2n9jb/pepBG5RCOJRpoRYZS61i35DDO/UCcubMPDiXD0Ggb8JbDXa+XRfGiHXacG1oc&#10;6K2l+nIYnYG0/Ax3qaRq0j6Np6/9eJk9z4x5nKbdKyihJP/iP/eHzfMX8PtLPkBv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VQ2wwQAAANsAAAAPAAAAAAAAAAAAAAAA&#10;AKECAABkcnMvZG93bnJldi54bWxQSwUGAAAAAAQABAD5AAAAjwMAAAAA&#10;" strokecolor="#c00000" strokeweight="1.5pt">
                  <v:stroke dashstyle="dash"/>
                  <v:shadow color="#eeece1 [3214]"/>
                </v:shape>
                <v:shape id="AutoShape 42" o:spid="_x0000_s1053" type="#_x0000_t32" style="position:absolute;left:68059;top:15278;width:5136;height:30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KeS8EAAADbAAAADwAAAGRycy9kb3ducmV2LnhtbERPTWsCMRC9F/wPYYTearYqrV2NIoIo&#10;XspaL70NmzG7djNZkqjbf28Ewds83ufMFp1txIV8qB0reB9kIIhLp2s2Cg4/67cJiBCRNTaOScE/&#10;BVjMey8zzLW7ckGXfTQihXDIUUEVY5tLGcqKLIaBa4kTd3TeYkzQG6k9XlO4beQwyz6kxZpTQ4Ut&#10;rSoq//Znq2BsDpsvb1bF9+duU4yyyfFXnqRSr/1uOQURqYtP8cO91Wn+EO6/pAPk/A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Ap5LwQAAANsAAAAPAAAAAAAAAAAAAAAA&#10;AKECAABkcnMvZG93bnJldi54bWxQSwUGAAAAAAQABAD5AAAAjwMAAAAA&#10;" strokecolor="#c00000" strokeweight="1.5pt">
                  <v:stroke dashstyle="dash"/>
                  <v:shadow color="#eeece1 [3214]"/>
                </v:shape>
                <v:shape id="AutoShape 43" o:spid="_x0000_s1054" type="#_x0000_t32" style="position:absolute;left:61040;top:18376;width:1163;height:50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sQJMMAAADbAAAADwAAAGRycy9kb3ducmV2LnhtbERPTWvCQBC9C/0PyxS8mU0rVYmuIaQU&#10;e7I09aC3MTtNQrOzIbua+O+7hYK3ebzP2aSjacWVetdYVvAUxSCIS6sbrhQcvt5mKxDOI2tsLZOC&#10;GzlItw+TDSbaDvxJ18JXIoSwS1BB7X2XSOnKmgy6yHbEgfu2vUEfYF9J3eMQwk0rn+N4IQ02HBpq&#10;7CivqfwpLkbBcn+zx8ztl+fT7kV/LF6LbMhypaaPY7YG4Wn0d/G/+12H+XP4+yUc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rECTDAAAA2wAAAA8AAAAAAAAAAAAA&#10;AAAAoQIAAGRycy9kb3ducmV2LnhtbFBLBQYAAAAABAAEAPkAAACRAwAAAAA=&#10;" strokecolor="#c00000" strokeweight="1.5pt">
                  <v:shadow color="#eeece1 [3214]"/>
                </v:shape>
                <v:shape id="AutoShape 45" o:spid="_x0000_s1055" type="#_x0000_t32" style="position:absolute;left:69904;top:18376;width:3257;height:50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SjQMEAAADbAAAADwAAAGRycy9kb3ducmV2LnhtbERPTWsCMRC9F/ofwgheimZbRMpqFCkW&#10;Ch5Ea4vHYTNmFzczSxJ1++8bodDbPN7nzJe9b9WVQmyEDTyPC1DEldiGnYHD5/voFVRMyBZbYTLw&#10;QxGWi8eHOZZWbryj6z45lUM4lmigTqkrtY5VTR7jWDrizJ0keEwZBqdtwFsO961+KYqp9thwbqix&#10;o7eaqvP+4g2sL0/H8EXHqdvIauvkvP4WdzBmOOhXM1CJ+vQv/nN/2Dx/Avdf8gF6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NKNAwQAAANsAAAAPAAAAAAAAAAAAAAAA&#10;AKECAABkcnMvZG93bnJldi54bWxQSwUGAAAAAAQABAD5AAAAjwMAAAAA&#10;" strokecolor="#c00000" strokeweight="1.5pt">
                  <v:shadow color="#eeece1 [3214]"/>
                </v:shape>
              </v:group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19429A" wp14:editId="381CF2F3">
                <wp:simplePos x="0" y="0"/>
                <wp:positionH relativeFrom="column">
                  <wp:posOffset>3898900</wp:posOffset>
                </wp:positionH>
                <wp:positionV relativeFrom="paragraph">
                  <wp:posOffset>2717165</wp:posOffset>
                </wp:positionV>
                <wp:extent cx="2004695" cy="1068705"/>
                <wp:effectExtent l="12700" t="12065" r="11430" b="14605"/>
                <wp:wrapNone/>
                <wp:docPr id="39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prawidłowy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4" o:spid="_x0000_s1056" style="position:absolute;margin-left:307pt;margin-top:213.95pt;width:157.85pt;height:8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prawidłowy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A1286C" wp14:editId="46989066">
                <wp:simplePos x="0" y="0"/>
                <wp:positionH relativeFrom="column">
                  <wp:posOffset>3898900</wp:posOffset>
                </wp:positionH>
                <wp:positionV relativeFrom="paragraph">
                  <wp:posOffset>144145</wp:posOffset>
                </wp:positionV>
                <wp:extent cx="2004695" cy="1068705"/>
                <wp:effectExtent l="12700" t="10795" r="11430" b="6350"/>
                <wp:wrapNone/>
                <wp:docPr id="38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05C4" w:rsidRPr="003105C4" w:rsidRDefault="003105C4" w:rsidP="003105C4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913C13">
                              <w:rPr>
                                <w:sz w:val="36"/>
                              </w:rPr>
                              <w:t>siedmiokątny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2" o:spid="_x0000_s1057" style="position:absolute;margin-left:307pt;margin-top:11.35pt;width:157.85pt;height:8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" fillcolor="white [3201]" strokecolor="#4bacc6 [3208]" strokeweight="1pt">
                <v:stroke dashstyle="dash"/>
                <v:shadow color="#868686"/>
                <v:textbox>
                  <w:txbxContent>
                    <w:p w:rsidR="003105C4" w:rsidRPr="003105C4" w:rsidRDefault="003105C4" w:rsidP="003105C4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913C13">
                        <w:rPr>
                          <w:sz w:val="36"/>
                        </w:rPr>
                        <w:t>siedmiokątny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E878BC" wp14:editId="226CC2C7">
                <wp:simplePos x="0" y="0"/>
                <wp:positionH relativeFrom="column">
                  <wp:posOffset>3898900</wp:posOffset>
                </wp:positionH>
                <wp:positionV relativeFrom="paragraph">
                  <wp:posOffset>6577965</wp:posOffset>
                </wp:positionV>
                <wp:extent cx="2004695" cy="1068705"/>
                <wp:effectExtent l="12700" t="15240" r="11430" b="11430"/>
                <wp:wrapNone/>
                <wp:docPr id="3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</w:rPr>
                              <w:t>trójkątny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7" o:spid="_x0000_s1058" style="position:absolute;margin-left:307pt;margin-top:517.95pt;width:157.85pt;height:8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36"/>
                        </w:rPr>
                        <w:t>trójkątny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791726" wp14:editId="5D79D1E3">
                <wp:simplePos x="0" y="0"/>
                <wp:positionH relativeFrom="column">
                  <wp:posOffset>3898900</wp:posOffset>
                </wp:positionH>
                <wp:positionV relativeFrom="paragraph">
                  <wp:posOffset>4004310</wp:posOffset>
                </wp:positionV>
                <wp:extent cx="2004695" cy="1068705"/>
                <wp:effectExtent l="12700" t="13335" r="11430" b="13335"/>
                <wp:wrapNone/>
                <wp:docPr id="36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sześciokątny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5" o:spid="_x0000_s1059" style="position:absolute;margin-left:307pt;margin-top:315.3pt;width:157.85pt;height:8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sześciokątny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75DD70" wp14:editId="35BCE1B6">
                <wp:simplePos x="0" y="0"/>
                <wp:positionH relativeFrom="column">
                  <wp:posOffset>3898900</wp:posOffset>
                </wp:positionH>
                <wp:positionV relativeFrom="paragraph">
                  <wp:posOffset>1430655</wp:posOffset>
                </wp:positionV>
                <wp:extent cx="2004695" cy="1068705"/>
                <wp:effectExtent l="12700" t="11430" r="11430" b="15240"/>
                <wp:wrapNone/>
                <wp:docPr id="3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prosty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60" style="position:absolute;margin-left:307pt;margin-top:112.65pt;width:157.85pt;height:8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prosty</w:t>
                      </w:r>
                    </w:p>
                  </w:txbxContent>
                </v:textbox>
              </v:roundrect>
            </w:pict>
          </mc:Fallback>
        </mc:AlternateContent>
      </w:r>
      <w:r w:rsidR="000E158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2BDCA8" wp14:editId="6FBCF531">
                <wp:simplePos x="0" y="0"/>
                <wp:positionH relativeFrom="column">
                  <wp:posOffset>3898900</wp:posOffset>
                </wp:positionH>
                <wp:positionV relativeFrom="paragraph">
                  <wp:posOffset>5290820</wp:posOffset>
                </wp:positionV>
                <wp:extent cx="2004695" cy="1068705"/>
                <wp:effectExtent l="12700" t="13970" r="11430" b="12700"/>
                <wp:wrapNone/>
                <wp:docPr id="3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695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0C8D" w:rsidRPr="003105C4" w:rsidRDefault="00280C8D" w:rsidP="00280C8D">
                            <w:pPr>
                              <w:spacing w:before="240" w:line="276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3105C4">
                              <w:rPr>
                                <w:sz w:val="32"/>
                              </w:rPr>
                              <w:t>Graniastosłup</w:t>
                            </w:r>
                            <w:r w:rsidRPr="003105C4">
                              <w:rPr>
                                <w:sz w:val="28"/>
                              </w:rPr>
                              <w:t xml:space="preserve"> </w:t>
                            </w:r>
                            <w:r w:rsidR="0025253E">
                              <w:rPr>
                                <w:sz w:val="36"/>
                              </w:rPr>
                              <w:t>pięciokątny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6" o:spid="_x0000_s1061" style="position:absolute;margin-left:307pt;margin-top:416.6pt;width:157.85pt;height:8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" fillcolor="white [3201]" strokecolor="#4bacc6 [3208]" strokeweight="1pt">
                <v:stroke dashstyle="dash"/>
                <v:shadow color="#868686"/>
                <v:textbox>
                  <w:txbxContent>
                    <w:p w:rsidR="00280C8D" w:rsidRPr="003105C4" w:rsidRDefault="00280C8D" w:rsidP="00280C8D">
                      <w:pPr>
                        <w:spacing w:before="240" w:line="276" w:lineRule="auto"/>
                        <w:jc w:val="center"/>
                        <w:rPr>
                          <w:sz w:val="28"/>
                        </w:rPr>
                      </w:pPr>
                      <w:r w:rsidRPr="003105C4">
                        <w:rPr>
                          <w:sz w:val="32"/>
                        </w:rPr>
                        <w:t>Graniastosłup</w:t>
                      </w:r>
                      <w:r w:rsidRPr="003105C4">
                        <w:rPr>
                          <w:sz w:val="28"/>
                        </w:rPr>
                        <w:t xml:space="preserve"> </w:t>
                      </w:r>
                      <w:r w:rsidR="0025253E">
                        <w:rPr>
                          <w:sz w:val="36"/>
                        </w:rPr>
                        <w:t>pięciokątny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C79E1" w:rsidRPr="00A966BE" w:rsidSect="00527650">
      <w:headerReference w:type="default" r:id="rId8"/>
      <w:pgSz w:w="11907" w:h="16839" w:code="9"/>
      <w:pgMar w:top="851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C2" w:rsidRDefault="008D76C2">
      <w:pPr>
        <w:spacing w:after="0" w:line="240" w:lineRule="auto"/>
      </w:pPr>
      <w:r>
        <w:separator/>
      </w:r>
    </w:p>
  </w:endnote>
  <w:endnote w:type="continuationSeparator" w:id="0">
    <w:p w:rsidR="008D76C2" w:rsidRDefault="008D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C2" w:rsidRDefault="008D76C2">
      <w:pPr>
        <w:spacing w:after="0" w:line="240" w:lineRule="auto"/>
      </w:pPr>
      <w:r>
        <w:separator/>
      </w:r>
    </w:p>
  </w:footnote>
  <w:footnote w:type="continuationSeparator" w:id="0">
    <w:p w:rsidR="008D76C2" w:rsidRDefault="008D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17" w:rsidRDefault="000E158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6CD120" wp14:editId="3A9F6E0D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A966BE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Przykłady graniastosłupa</w:t>
                          </w:r>
                          <w:r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941317" w:rsidRPr="002C4363" w:rsidRDefault="00941317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62" type="#_x0000_t202" style="position:absolute;margin-left:548.45pt;margin-top:231.5pt;width:32.25pt;height:378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Yg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BqzIYgrwIAAKw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  <w:r w:rsidRPr="00A966BE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Przykłady graniastosłupa</w:t>
                    </w:r>
                    <w:r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Pr="00450286">
                      <w:rPr>
                        <w:color w:val="FFFFFF"/>
                      </w:rPr>
                      <w:t xml:space="preserve">  </w:t>
                    </w:r>
                    <w:r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941317" w:rsidRPr="002C4363" w:rsidRDefault="00941317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14DAFC2" wp14:editId="6C5C607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24130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941317" w:rsidRDefault="00941317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63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941317" w:rsidRDefault="00941317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9F30D3"/>
    <w:multiLevelType w:val="hybridMultilevel"/>
    <w:tmpl w:val="2C30889E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420810"/>
    <w:multiLevelType w:val="hybridMultilevel"/>
    <w:tmpl w:val="0D583212"/>
    <w:lvl w:ilvl="0" w:tplc="577C9AF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C2532B2"/>
    <w:multiLevelType w:val="hybridMultilevel"/>
    <w:tmpl w:val="A846F162"/>
    <w:lvl w:ilvl="0" w:tplc="577C9A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i w:val="0"/>
        <w:iCs w:val="0"/>
        <w:color w:val="E36C0A" w:themeColor="accent6" w:themeShade="BF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789"/>
        </w:tabs>
        <w:ind w:left="1789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1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11"/>
  </w:num>
  <w:num w:numId="22">
    <w:abstractNumId w:val="5"/>
  </w:num>
  <w:num w:numId="23">
    <w:abstractNumId w:val="6"/>
  </w:num>
  <w:num w:numId="24">
    <w:abstractNumId w:val="12"/>
  </w:num>
  <w:num w:numId="25">
    <w:abstractNumId w:val="10"/>
  </w:num>
  <w:num w:numId="26">
    <w:abstractNumId w:val="13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00">
      <o:colormenu v:ext="edit" strokecolor="#00b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C3545"/>
    <w:rsid w:val="000D10B5"/>
    <w:rsid w:val="000D1D6A"/>
    <w:rsid w:val="000E1587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253E"/>
    <w:rsid w:val="00254E25"/>
    <w:rsid w:val="00267346"/>
    <w:rsid w:val="00272A30"/>
    <w:rsid w:val="00280C8D"/>
    <w:rsid w:val="00282A47"/>
    <w:rsid w:val="002843F1"/>
    <w:rsid w:val="002957F1"/>
    <w:rsid w:val="0029581D"/>
    <w:rsid w:val="002B424A"/>
    <w:rsid w:val="002B65A3"/>
    <w:rsid w:val="002C2BC9"/>
    <w:rsid w:val="002C4363"/>
    <w:rsid w:val="002E7CAF"/>
    <w:rsid w:val="003012F8"/>
    <w:rsid w:val="003105C4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D5B88"/>
    <w:rsid w:val="003F6AB7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524E3C"/>
    <w:rsid w:val="00525657"/>
    <w:rsid w:val="00526002"/>
    <w:rsid w:val="00527650"/>
    <w:rsid w:val="00533D49"/>
    <w:rsid w:val="00541E77"/>
    <w:rsid w:val="00567D35"/>
    <w:rsid w:val="00570148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369DA"/>
    <w:rsid w:val="00637734"/>
    <w:rsid w:val="00656333"/>
    <w:rsid w:val="0066326B"/>
    <w:rsid w:val="006633E8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B7B9E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3A68"/>
    <w:rsid w:val="00886633"/>
    <w:rsid w:val="008A2553"/>
    <w:rsid w:val="008A7D0B"/>
    <w:rsid w:val="008C3BDB"/>
    <w:rsid w:val="008D3515"/>
    <w:rsid w:val="008D76C2"/>
    <w:rsid w:val="008E0E29"/>
    <w:rsid w:val="008E3144"/>
    <w:rsid w:val="008F2AF5"/>
    <w:rsid w:val="008F7EA5"/>
    <w:rsid w:val="00911D3A"/>
    <w:rsid w:val="00913C13"/>
    <w:rsid w:val="0092452D"/>
    <w:rsid w:val="00937563"/>
    <w:rsid w:val="00941317"/>
    <w:rsid w:val="00942478"/>
    <w:rsid w:val="009554A9"/>
    <w:rsid w:val="0095731E"/>
    <w:rsid w:val="00961005"/>
    <w:rsid w:val="0096212A"/>
    <w:rsid w:val="00965137"/>
    <w:rsid w:val="00965759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A4DAD"/>
    <w:rsid w:val="00AB20C3"/>
    <w:rsid w:val="00AB5BDA"/>
    <w:rsid w:val="00AB728F"/>
    <w:rsid w:val="00AB791E"/>
    <w:rsid w:val="00AC5703"/>
    <w:rsid w:val="00AC79E1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568B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55C05"/>
    <w:rsid w:val="00D61106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9C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948F5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>
      <o:colormenu v:ext="edit" strokecolor="#00b050"/>
    </o:shapedefaults>
    <o:shapelayout v:ext="edit">
      <o:idmap v:ext="edit" data="1"/>
      <o:rules v:ext="edit">
        <o:r id="V:Rule14" type="connector" idref="#AutoShape 44"/>
        <o:r id="V:Rule15" type="connector" idref="#AutoShape 34"/>
        <o:r id="V:Rule16" type="connector" idref="#AutoShape 35"/>
        <o:r id="V:Rule17" type="connector" idref="#AutoShape 36"/>
        <o:r id="V:Rule18" type="connector" idref="#AutoShape 37"/>
        <o:r id="V:Rule19" type="connector" idref="#AutoShape 38"/>
        <o:r id="V:Rule20" type="connector" idref="#AutoShape 40"/>
        <o:r id="V:Rule21" type="connector" idref="#AutoShape 42"/>
        <o:r id="V:Rule22" type="connector" idref="#AutoShape 43"/>
        <o:r id="V:Rule23" type="connector" idref="#AutoShape 45"/>
        <o:r id="V:Rule34" type="connector" idref="#AutoShape 74"/>
        <o:r id="V:Rule35" type="connector" idref="#AutoShape 45"/>
        <o:r id="V:Rule36" type="connector" idref="#AutoShape 44"/>
        <o:r id="V:Rule37" type="connector" idref="#AutoShape 75"/>
        <o:r id="V:Rule38" type="connector" idref="#AutoShape 35"/>
        <o:r id="V:Rule39" type="connector" idref="#AutoShape 34"/>
        <o:r id="V:Rule40" type="connector" idref="#AutoShape 76"/>
        <o:r id="V:Rule41" type="connector" idref="#AutoShape 40"/>
        <o:r id="V:Rule42" type="connector" idref="#AutoShape 42"/>
        <o:r id="V:Rule43" type="connector" idref="#AutoShape 38"/>
        <o:r id="V:Rule44" type="connector" idref="#AutoShape 43"/>
        <o:r id="V:Rule45" type="connector" idref="#AutoShape 36"/>
        <o:r id="V:Rule46" type="connector" idref="#AutoShape 37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AA4D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NormalnyWeb">
    <w:name w:val="Normal (Web)"/>
    <w:basedOn w:val="Normalny"/>
    <w:uiPriority w:val="99"/>
    <w:semiHidden/>
    <w:unhideWhenUsed/>
    <w:rsid w:val="00AA4D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Przykłady graniastosłupa</vt:lpstr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 Przykłady graniastosłupa</dc:title>
  <dc:subject>Graniastosłup</dc:subject>
  <dc:creator>Ania</dc:creator>
  <cp:keywords>Bryła, graniastosłup, podstawa, krawędź, wierzchołek</cp:keywords>
  <cp:lastModifiedBy>Ania</cp:lastModifiedBy>
  <cp:revision>4</cp:revision>
  <cp:lastPrinted>2013-08-31T12:19:00Z</cp:lastPrinted>
  <dcterms:created xsi:type="dcterms:W3CDTF">2013-08-31T12:09:00Z</dcterms:created>
  <dcterms:modified xsi:type="dcterms:W3CDTF">2013-08-31T12:20:00Z</dcterms:modified>
</cp:coreProperties>
</file>